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C36" w:rsidRPr="007C6453" w:rsidRDefault="00245B1E">
      <w:pPr>
        <w:rPr>
          <w:lang w:val="ru-RU"/>
        </w:rPr>
        <w:sectPr w:rsidR="00365C36" w:rsidRPr="007C6453">
          <w:pgSz w:w="11900" w:h="16840"/>
          <w:pgMar w:top="44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  <w:bookmarkStart w:id="0" w:name="_GoBack"/>
      <w:bookmarkEnd w:id="0"/>
      <w:r>
        <w:rPr>
          <w:noProof/>
          <w:lang w:val="ru-RU" w:eastAsia="ru-RU"/>
        </w:rPr>
        <w:drawing>
          <wp:inline distT="0" distB="0" distL="0" distR="0">
            <wp:extent cx="5718175" cy="7874635"/>
            <wp:effectExtent l="0" t="0" r="0" b="0"/>
            <wp:docPr id="1" name="Рисунок 1" descr="C:\Users\евгений\AppData\Local\Microsoft\Windows\INetCache\Content.Word\история 5 кла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вгений\AppData\Local\Microsoft\Windows\INetCache\Content.Word\история 5 класс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787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5C36" w:rsidRPr="007C6453" w:rsidRDefault="00365C36">
      <w:pPr>
        <w:autoSpaceDE w:val="0"/>
        <w:autoSpaceDN w:val="0"/>
        <w:spacing w:after="216" w:line="220" w:lineRule="exact"/>
        <w:rPr>
          <w:lang w:val="ru-RU"/>
        </w:rPr>
      </w:pPr>
    </w:p>
    <w:p w:rsidR="00365C36" w:rsidRPr="007C6453" w:rsidRDefault="007C6453">
      <w:pPr>
        <w:autoSpaceDE w:val="0"/>
        <w:autoSpaceDN w:val="0"/>
        <w:spacing w:after="0" w:line="230" w:lineRule="auto"/>
        <w:rPr>
          <w:lang w:val="ru-RU"/>
        </w:rPr>
      </w:pPr>
      <w:r w:rsidRPr="007C6453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365C36" w:rsidRPr="007C6453" w:rsidRDefault="007C6453">
      <w:pPr>
        <w:autoSpaceDE w:val="0"/>
        <w:autoSpaceDN w:val="0"/>
        <w:spacing w:before="346" w:after="0" w:line="230" w:lineRule="auto"/>
        <w:rPr>
          <w:lang w:val="ru-RU"/>
        </w:rPr>
      </w:pPr>
      <w:r w:rsidRPr="007C6453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«ИСТОРИЯ»</w:t>
      </w:r>
    </w:p>
    <w:p w:rsidR="00365C36" w:rsidRPr="007C6453" w:rsidRDefault="007C6453">
      <w:pPr>
        <w:autoSpaceDE w:val="0"/>
        <w:autoSpaceDN w:val="0"/>
        <w:spacing w:before="166" w:after="0" w:line="283" w:lineRule="auto"/>
        <w:ind w:right="144" w:firstLine="180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</w:t>
      </w:r>
      <w:r w:rsidRPr="007C6453">
        <w:rPr>
          <w:lang w:val="ru-RU"/>
        </w:rPr>
        <w:br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365C36" w:rsidRPr="007C6453" w:rsidRDefault="007C6453">
      <w:pPr>
        <w:autoSpaceDE w:val="0"/>
        <w:autoSpaceDN w:val="0"/>
        <w:spacing w:before="384" w:after="0" w:line="230" w:lineRule="auto"/>
        <w:rPr>
          <w:lang w:val="ru-RU"/>
        </w:rPr>
      </w:pPr>
      <w:r w:rsidRPr="007C6453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«ИСТОРИЯ»</w:t>
      </w:r>
    </w:p>
    <w:p w:rsidR="00365C36" w:rsidRPr="007C6453" w:rsidRDefault="007C6453">
      <w:pPr>
        <w:autoSpaceDE w:val="0"/>
        <w:autoSpaceDN w:val="0"/>
        <w:spacing w:before="166" w:after="0" w:line="286" w:lineRule="auto"/>
        <w:ind w:firstLine="180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365C36" w:rsidRPr="007C6453" w:rsidRDefault="007C6453">
      <w:pPr>
        <w:autoSpaceDE w:val="0"/>
        <w:autoSpaceDN w:val="0"/>
        <w:spacing w:before="70" w:after="0" w:line="262" w:lineRule="auto"/>
        <w:ind w:right="576"/>
        <w:jc w:val="center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365C36" w:rsidRPr="007C6453" w:rsidRDefault="007C645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В основной школе ключевыми задачами являются:</w:t>
      </w:r>
    </w:p>
    <w:p w:rsidR="00365C36" w:rsidRPr="007C6453" w:rsidRDefault="007C6453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365C36" w:rsidRPr="007C6453" w:rsidRDefault="007C6453">
      <w:pPr>
        <w:autoSpaceDE w:val="0"/>
        <w:autoSpaceDN w:val="0"/>
        <w:spacing w:before="190" w:after="0"/>
        <w:ind w:left="420" w:right="432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—  воспитание учащихся в духе патриотизма, уважения к своему Отечеству —</w:t>
      </w:r>
      <w:r w:rsidRPr="007C6453">
        <w:rPr>
          <w:lang w:val="ru-RU"/>
        </w:rPr>
        <w:br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365C36" w:rsidRPr="007C6453" w:rsidRDefault="007C6453">
      <w:pPr>
        <w:autoSpaceDE w:val="0"/>
        <w:autoSpaceDN w:val="0"/>
        <w:spacing w:before="192" w:after="0" w:line="271" w:lineRule="auto"/>
        <w:ind w:left="420" w:right="288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</w:t>
      </w:r>
      <w:r w:rsidRPr="007C6453">
        <w:rPr>
          <w:lang w:val="ru-RU"/>
        </w:rPr>
        <w:br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принципом историзма, в их динамике, взаимосвязи и взаимообусловленности;</w:t>
      </w:r>
    </w:p>
    <w:p w:rsidR="00365C36" w:rsidRPr="007C6453" w:rsidRDefault="007C6453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у школьников умений применять исторические знания в учебной и </w:t>
      </w:r>
      <w:r w:rsidRPr="007C6453">
        <w:rPr>
          <w:lang w:val="ru-RU"/>
        </w:rPr>
        <w:br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внешкольной деятельности, в современном поликультурном, полиэтничном и </w:t>
      </w:r>
      <w:r w:rsidRPr="007C6453">
        <w:rPr>
          <w:lang w:val="ru-RU"/>
        </w:rPr>
        <w:br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</w:t>
      </w:r>
      <w:r w:rsidRPr="007C6453">
        <w:rPr>
          <w:lang w:val="ru-RU"/>
        </w:rPr>
        <w:br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общеобразовательные программы // Преподавание истории и обществознания в школе. —2020. — № 8. — С. 7—8).</w:t>
      </w:r>
    </w:p>
    <w:p w:rsidR="00365C36" w:rsidRPr="007C6453" w:rsidRDefault="007C6453">
      <w:pPr>
        <w:autoSpaceDE w:val="0"/>
        <w:autoSpaceDN w:val="0"/>
        <w:spacing w:before="514" w:after="0" w:line="230" w:lineRule="auto"/>
        <w:rPr>
          <w:lang w:val="ru-RU"/>
        </w:rPr>
      </w:pPr>
      <w:r w:rsidRPr="007C6453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«ИСТОРИЯ» В УЧЕБНОМ ПЛАНЕ</w:t>
      </w:r>
    </w:p>
    <w:p w:rsidR="00365C36" w:rsidRPr="007C6453" w:rsidRDefault="007C6453">
      <w:pPr>
        <w:autoSpaceDE w:val="0"/>
        <w:autoSpaceDN w:val="0"/>
        <w:spacing w:before="406" w:after="0" w:line="230" w:lineRule="auto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учебным планом общее количество времени на учебный года обучения составляет</w:t>
      </w:r>
    </w:p>
    <w:p w:rsidR="00365C36" w:rsidRPr="007C6453" w:rsidRDefault="00365C36">
      <w:pPr>
        <w:rPr>
          <w:lang w:val="ru-RU"/>
        </w:rPr>
        <w:sectPr w:rsidR="00365C36" w:rsidRPr="007C6453">
          <w:pgSz w:w="11900" w:h="16840"/>
          <w:pgMar w:top="436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65C36" w:rsidRPr="007C6453" w:rsidRDefault="00365C36">
      <w:pPr>
        <w:autoSpaceDE w:val="0"/>
        <w:autoSpaceDN w:val="0"/>
        <w:spacing w:after="66" w:line="220" w:lineRule="exact"/>
        <w:rPr>
          <w:lang w:val="ru-RU"/>
        </w:rPr>
      </w:pPr>
    </w:p>
    <w:p w:rsidR="00365C36" w:rsidRPr="007C6453" w:rsidRDefault="007C6453">
      <w:pPr>
        <w:autoSpaceDE w:val="0"/>
        <w:autoSpaceDN w:val="0"/>
        <w:spacing w:after="0" w:line="230" w:lineRule="auto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68 часов. Недельная нагрузка составляет 2 часа, при 34 учебных неделях. </w:t>
      </w:r>
    </w:p>
    <w:p w:rsidR="00365C36" w:rsidRPr="007C6453" w:rsidRDefault="00365C36">
      <w:pPr>
        <w:rPr>
          <w:lang w:val="ru-RU"/>
        </w:rPr>
        <w:sectPr w:rsidR="00365C36" w:rsidRPr="007C6453">
          <w:pgSz w:w="11900" w:h="16840"/>
          <w:pgMar w:top="286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365C36" w:rsidRPr="007C6453" w:rsidRDefault="00365C36">
      <w:pPr>
        <w:autoSpaceDE w:val="0"/>
        <w:autoSpaceDN w:val="0"/>
        <w:spacing w:after="78" w:line="220" w:lineRule="exact"/>
        <w:rPr>
          <w:lang w:val="ru-RU"/>
        </w:rPr>
      </w:pPr>
    </w:p>
    <w:p w:rsidR="00365C36" w:rsidRPr="007C6453" w:rsidRDefault="007C6453">
      <w:pPr>
        <w:autoSpaceDE w:val="0"/>
        <w:autoSpaceDN w:val="0"/>
        <w:spacing w:after="0" w:line="230" w:lineRule="auto"/>
        <w:rPr>
          <w:lang w:val="ru-RU"/>
        </w:rPr>
      </w:pPr>
      <w:r w:rsidRPr="007C64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365C36" w:rsidRPr="007C6453" w:rsidRDefault="007C6453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7C64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ИСТОРИЯ ДРЕВНЕГО МИРА </w:t>
      </w:r>
    </w:p>
    <w:p w:rsidR="00365C36" w:rsidRPr="007C6453" w:rsidRDefault="007C6453">
      <w:pPr>
        <w:tabs>
          <w:tab w:val="left" w:pos="180"/>
        </w:tabs>
        <w:autoSpaceDE w:val="0"/>
        <w:autoSpaceDN w:val="0"/>
        <w:spacing w:before="190" w:after="0"/>
        <w:ind w:right="432"/>
        <w:rPr>
          <w:lang w:val="ru-RU"/>
        </w:rPr>
      </w:pP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Введение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365C36" w:rsidRPr="007C6453" w:rsidRDefault="007C6453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ПЕРВОБЫТНОСТЬ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365C36" w:rsidRPr="007C6453" w:rsidRDefault="007C6453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Древнейшие земледельцы и скотоводы: трудовая деятельность, изобретения. Появление ремесел.</w:t>
      </w:r>
    </w:p>
    <w:p w:rsidR="00365C36" w:rsidRPr="007C6453" w:rsidRDefault="007C6453"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365C36" w:rsidRPr="007C6453" w:rsidRDefault="007C645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Разложение первобытнообщинных отношений. На пороге цивилизации.</w:t>
      </w:r>
    </w:p>
    <w:p w:rsidR="00365C36" w:rsidRPr="007C6453" w:rsidRDefault="007C6453">
      <w:pPr>
        <w:autoSpaceDE w:val="0"/>
        <w:autoSpaceDN w:val="0"/>
        <w:spacing w:before="190" w:after="0" w:line="262" w:lineRule="auto"/>
        <w:ind w:left="180" w:right="1872"/>
        <w:rPr>
          <w:lang w:val="ru-RU"/>
        </w:rPr>
      </w:pPr>
      <w:r w:rsidRPr="007C64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МИР </w:t>
      </w:r>
      <w:r w:rsidRPr="007C6453">
        <w:rPr>
          <w:lang w:val="ru-RU"/>
        </w:rPr>
        <w:br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Понятие и хронологические рамки истории Древнего мира. Карта Древнего мира.</w:t>
      </w:r>
    </w:p>
    <w:p w:rsidR="00365C36" w:rsidRPr="007C6453" w:rsidRDefault="007C6453">
      <w:pPr>
        <w:autoSpaceDE w:val="0"/>
        <w:autoSpaceDN w:val="0"/>
        <w:spacing w:before="190" w:after="0" w:line="262" w:lineRule="auto"/>
        <w:ind w:left="180" w:right="4176"/>
        <w:rPr>
          <w:lang w:val="ru-RU"/>
        </w:rPr>
      </w:pPr>
      <w:r w:rsidRPr="007C64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Восток </w:t>
      </w:r>
      <w:r w:rsidRPr="007C6453">
        <w:rPr>
          <w:lang w:val="ru-RU"/>
        </w:rPr>
        <w:br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Понятие «Древний Восток». Карта Древневосточного мира.</w:t>
      </w:r>
    </w:p>
    <w:p w:rsidR="00365C36" w:rsidRPr="007C6453" w:rsidRDefault="007C6453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Египет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365C36" w:rsidRPr="007C6453" w:rsidRDefault="007C6453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. Могущество Египта при Рамсесе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365C36" w:rsidRPr="007C6453" w:rsidRDefault="007C645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Религиозные верования египтян. Боги Древнего Египта. Храмы и жрецы. Пирамиды и гробницы.</w:t>
      </w:r>
    </w:p>
    <w:p w:rsidR="00365C36" w:rsidRPr="007C6453" w:rsidRDefault="007C6453">
      <w:pPr>
        <w:autoSpaceDE w:val="0"/>
        <w:autoSpaceDN w:val="0"/>
        <w:spacing w:before="70" w:after="0" w:line="230" w:lineRule="auto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Фараон-реформатор Эхнатон. Познания древних египтян (астрономия, математика, медицина).</w:t>
      </w:r>
    </w:p>
    <w:p w:rsidR="00365C36" w:rsidRPr="007C6453" w:rsidRDefault="007C6453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Письменность (иероглифы, папирус). Открытие Ж. Ф. Шампольона. Искусство Древнего Египта (архитектура, рельефы, фрески).</w:t>
      </w:r>
    </w:p>
    <w:p w:rsidR="00365C36" w:rsidRPr="007C6453" w:rsidRDefault="007C6453">
      <w:pPr>
        <w:tabs>
          <w:tab w:val="left" w:pos="180"/>
        </w:tabs>
        <w:autoSpaceDE w:val="0"/>
        <w:autoSpaceDN w:val="0"/>
        <w:spacing w:before="192" w:after="0" w:line="271" w:lineRule="auto"/>
        <w:ind w:right="1008"/>
        <w:rPr>
          <w:lang w:val="ru-RU"/>
        </w:rPr>
      </w:pP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Древние цивилизации Месопотамии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365C36" w:rsidRPr="007C6453" w:rsidRDefault="007C645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Древний Вавилон. Царь Хаммурапи и его законы.</w:t>
      </w:r>
    </w:p>
    <w:p w:rsidR="00365C36" w:rsidRPr="007C6453" w:rsidRDefault="007C6453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365C36" w:rsidRPr="007C6453" w:rsidRDefault="007C645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Усиление Нововавилонского царства. Легендарные памятники города Вавилона.</w:t>
      </w:r>
    </w:p>
    <w:p w:rsidR="00365C36" w:rsidRPr="007C6453" w:rsidRDefault="007C6453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Восточное Средиземноморье в древности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365C36" w:rsidRPr="007C6453" w:rsidRDefault="007C6453">
      <w:pPr>
        <w:autoSpaceDE w:val="0"/>
        <w:autoSpaceDN w:val="0"/>
        <w:spacing w:before="190" w:after="0" w:line="262" w:lineRule="auto"/>
        <w:ind w:left="180" w:right="144"/>
        <w:rPr>
          <w:lang w:val="ru-RU"/>
        </w:rPr>
      </w:pPr>
      <w:r w:rsidRPr="007C64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Персидская держава </w:t>
      </w:r>
      <w:r w:rsidRPr="007C6453">
        <w:rPr>
          <w:lang w:val="ru-RU"/>
        </w:rPr>
        <w:br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 Великий, Дарий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. Расширение</w:t>
      </w:r>
    </w:p>
    <w:p w:rsidR="00365C36" w:rsidRPr="007C6453" w:rsidRDefault="00365C36">
      <w:pPr>
        <w:rPr>
          <w:lang w:val="ru-RU"/>
        </w:rPr>
        <w:sectPr w:rsidR="00365C36" w:rsidRPr="007C6453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65C36" w:rsidRPr="007C6453" w:rsidRDefault="00365C36">
      <w:pPr>
        <w:autoSpaceDE w:val="0"/>
        <w:autoSpaceDN w:val="0"/>
        <w:spacing w:after="72" w:line="220" w:lineRule="exact"/>
        <w:rPr>
          <w:lang w:val="ru-RU"/>
        </w:rPr>
      </w:pPr>
    </w:p>
    <w:p w:rsidR="00365C36" w:rsidRPr="007C6453" w:rsidRDefault="007C6453">
      <w:pPr>
        <w:autoSpaceDE w:val="0"/>
        <w:autoSpaceDN w:val="0"/>
        <w:spacing w:after="0" w:line="262" w:lineRule="auto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территории державы. Государственное устройство. Центр и сатрапии, управление империей. Религия персов.</w:t>
      </w:r>
    </w:p>
    <w:p w:rsidR="00365C36" w:rsidRPr="007C6453" w:rsidRDefault="007C6453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Древняя Индия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365C36" w:rsidRPr="007C6453" w:rsidRDefault="007C6453">
      <w:pPr>
        <w:autoSpaceDE w:val="0"/>
        <w:autoSpaceDN w:val="0"/>
        <w:spacing w:before="190" w:after="0" w:line="262" w:lineRule="auto"/>
        <w:ind w:left="180" w:right="576"/>
        <w:rPr>
          <w:lang w:val="ru-RU"/>
        </w:rPr>
      </w:pPr>
      <w:r w:rsidRPr="007C64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Китай </w:t>
      </w:r>
      <w:r w:rsidRPr="007C6453">
        <w:rPr>
          <w:lang w:val="ru-RU"/>
        </w:rPr>
        <w:br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Древнего Китая. Хозяйственная деятельность и условия жизни населения.</w:t>
      </w:r>
    </w:p>
    <w:p w:rsidR="00365C36" w:rsidRPr="007C6453" w:rsidRDefault="007C6453">
      <w:pPr>
        <w:autoSpaceDE w:val="0"/>
        <w:autoSpaceDN w:val="0"/>
        <w:spacing w:before="72" w:after="0"/>
        <w:ind w:right="144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365C36" w:rsidRPr="007C6453" w:rsidRDefault="007C6453">
      <w:pPr>
        <w:tabs>
          <w:tab w:val="left" w:pos="180"/>
        </w:tabs>
        <w:autoSpaceDE w:val="0"/>
        <w:autoSpaceDN w:val="0"/>
        <w:spacing w:before="190" w:after="0"/>
        <w:ind w:right="720"/>
        <w:rPr>
          <w:lang w:val="ru-RU"/>
        </w:rPr>
      </w:pP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Древняя Греция. Эллинизм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Древнейшая Греция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</w:t>
      </w:r>
    </w:p>
    <w:p w:rsidR="00365C36" w:rsidRPr="007C6453" w:rsidRDefault="007C6453">
      <w:pPr>
        <w:autoSpaceDE w:val="0"/>
        <w:autoSpaceDN w:val="0"/>
        <w:spacing w:before="70" w:after="0" w:line="230" w:lineRule="auto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Троянская война. Вторжение дорийских племен. Поэмы Гомера «Илиада», «Одиссея».</w:t>
      </w:r>
    </w:p>
    <w:p w:rsidR="00365C36" w:rsidRPr="007C6453" w:rsidRDefault="007C6453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Греческие полисы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365C36" w:rsidRPr="007C6453" w:rsidRDefault="007C6453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365C36" w:rsidRPr="007C6453" w:rsidRDefault="007C6453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365C36" w:rsidRPr="007C6453" w:rsidRDefault="007C6453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365C36" w:rsidRPr="007C6453" w:rsidRDefault="007C6453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r w:rsidRPr="007C64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Культура Древней Греции </w:t>
      </w:r>
      <w:r w:rsidRPr="007C6453">
        <w:rPr>
          <w:lang w:val="ru-RU"/>
        </w:rPr>
        <w:br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Религия древних греков; пантеон богов. Храмы и жрецы. Развитие наук. Греческая философия.</w:t>
      </w:r>
    </w:p>
    <w:p w:rsidR="00365C36" w:rsidRPr="007C6453" w:rsidRDefault="007C6453">
      <w:pPr>
        <w:autoSpaceDE w:val="0"/>
        <w:autoSpaceDN w:val="0"/>
        <w:spacing w:before="70" w:after="0" w:line="262" w:lineRule="auto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365C36" w:rsidRPr="007C6453" w:rsidRDefault="007C6453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Македонские завоевания. Эллинизм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Возвышение Македонии. Политика Филиппа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</w:t>
      </w:r>
    </w:p>
    <w:p w:rsidR="00365C36" w:rsidRPr="007C6453" w:rsidRDefault="007C6453">
      <w:pPr>
        <w:autoSpaceDE w:val="0"/>
        <w:autoSpaceDN w:val="0"/>
        <w:spacing w:before="70" w:after="0" w:line="230" w:lineRule="auto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Александрия Египетская.</w:t>
      </w:r>
    </w:p>
    <w:p w:rsidR="00365C36" w:rsidRPr="007C6453" w:rsidRDefault="007C6453">
      <w:pPr>
        <w:autoSpaceDE w:val="0"/>
        <w:autoSpaceDN w:val="0"/>
        <w:spacing w:before="190" w:after="0" w:line="271" w:lineRule="auto"/>
        <w:ind w:left="180" w:right="576"/>
        <w:rPr>
          <w:lang w:val="ru-RU"/>
        </w:rPr>
      </w:pPr>
      <w:r w:rsidRPr="007C64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Рим </w:t>
      </w:r>
      <w:r w:rsidRPr="007C6453">
        <w:rPr>
          <w:lang w:val="ru-RU"/>
        </w:rPr>
        <w:br/>
      </w:r>
      <w:r w:rsidRPr="007C64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Возникновение Римского государства </w:t>
      </w:r>
      <w:r w:rsidRPr="007C6453">
        <w:rPr>
          <w:lang w:val="ru-RU"/>
        </w:rPr>
        <w:br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Природа и население Апеннинского полуострова в древности. Этрусские города-государства.</w:t>
      </w:r>
    </w:p>
    <w:p w:rsidR="00365C36" w:rsidRPr="007C6453" w:rsidRDefault="00365C36">
      <w:pPr>
        <w:rPr>
          <w:lang w:val="ru-RU"/>
        </w:rPr>
        <w:sectPr w:rsidR="00365C36" w:rsidRPr="007C6453">
          <w:pgSz w:w="11900" w:h="16840"/>
          <w:pgMar w:top="292" w:right="692" w:bottom="348" w:left="666" w:header="720" w:footer="720" w:gutter="0"/>
          <w:cols w:space="720" w:equalWidth="0">
            <w:col w:w="10542" w:space="0"/>
          </w:cols>
          <w:docGrid w:linePitch="360"/>
        </w:sectPr>
      </w:pPr>
    </w:p>
    <w:p w:rsidR="00365C36" w:rsidRPr="007C6453" w:rsidRDefault="00365C36">
      <w:pPr>
        <w:autoSpaceDE w:val="0"/>
        <w:autoSpaceDN w:val="0"/>
        <w:spacing w:after="66" w:line="220" w:lineRule="exact"/>
        <w:rPr>
          <w:lang w:val="ru-RU"/>
        </w:rPr>
      </w:pPr>
    </w:p>
    <w:p w:rsidR="00365C36" w:rsidRPr="007C6453" w:rsidRDefault="007C6453">
      <w:pPr>
        <w:autoSpaceDE w:val="0"/>
        <w:autoSpaceDN w:val="0"/>
        <w:spacing w:after="0" w:line="271" w:lineRule="auto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365C36" w:rsidRPr="007C6453" w:rsidRDefault="007C6453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Римские завоевания в Средиземноморье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365C36" w:rsidRPr="007C6453" w:rsidRDefault="007C6453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Поздняя Римская республика. Гражданские войны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365C36" w:rsidRPr="007C6453" w:rsidRDefault="007C6453">
      <w:pPr>
        <w:tabs>
          <w:tab w:val="left" w:pos="180"/>
        </w:tabs>
        <w:autoSpaceDE w:val="0"/>
        <w:autoSpaceDN w:val="0"/>
        <w:spacing w:before="192" w:after="0" w:line="281" w:lineRule="auto"/>
        <w:rPr>
          <w:lang w:val="ru-RU"/>
        </w:rPr>
      </w:pP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Расцвет и падение Римской империи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Установление императорской власти. Октавиан Август. Императоры Рима: завоеватели и </w:t>
      </w:r>
      <w:r w:rsidRPr="007C6453">
        <w:rPr>
          <w:lang w:val="ru-RU"/>
        </w:rPr>
        <w:br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365C36" w:rsidRPr="007C6453" w:rsidRDefault="007C645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Начало Великого переселения народов. Рим и варвары. Падение Западной Римской империи.</w:t>
      </w:r>
    </w:p>
    <w:p w:rsidR="00365C36" w:rsidRPr="007C6453" w:rsidRDefault="007C6453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Культура Древнего Рима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365C36" w:rsidRPr="007C6453" w:rsidRDefault="007C6453">
      <w:pPr>
        <w:autoSpaceDE w:val="0"/>
        <w:autoSpaceDN w:val="0"/>
        <w:spacing w:before="190" w:after="0" w:line="262" w:lineRule="auto"/>
        <w:ind w:left="180" w:right="3312"/>
        <w:rPr>
          <w:lang w:val="ru-RU"/>
        </w:rPr>
      </w:pPr>
      <w:r w:rsidRPr="007C64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Обобщение </w:t>
      </w:r>
      <w:r w:rsidRPr="007C6453">
        <w:rPr>
          <w:lang w:val="ru-RU"/>
        </w:rPr>
        <w:br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Историческое и культурное наследие цивилизаций Древнего мира. </w:t>
      </w:r>
    </w:p>
    <w:p w:rsidR="00365C36" w:rsidRPr="007C6453" w:rsidRDefault="00365C36">
      <w:pPr>
        <w:rPr>
          <w:lang w:val="ru-RU"/>
        </w:rPr>
        <w:sectPr w:rsidR="00365C36" w:rsidRPr="007C6453">
          <w:pgSz w:w="11900" w:h="16840"/>
          <w:pgMar w:top="286" w:right="680" w:bottom="1440" w:left="666" w:header="720" w:footer="720" w:gutter="0"/>
          <w:cols w:space="720" w:equalWidth="0">
            <w:col w:w="10554" w:space="0"/>
          </w:cols>
          <w:docGrid w:linePitch="360"/>
        </w:sectPr>
      </w:pPr>
    </w:p>
    <w:p w:rsidR="00365C36" w:rsidRPr="007C6453" w:rsidRDefault="00365C36">
      <w:pPr>
        <w:autoSpaceDE w:val="0"/>
        <w:autoSpaceDN w:val="0"/>
        <w:spacing w:after="78" w:line="220" w:lineRule="exact"/>
        <w:rPr>
          <w:lang w:val="ru-RU"/>
        </w:rPr>
      </w:pPr>
    </w:p>
    <w:p w:rsidR="00365C36" w:rsidRPr="007C6453" w:rsidRDefault="007C6453">
      <w:pPr>
        <w:autoSpaceDE w:val="0"/>
        <w:autoSpaceDN w:val="0"/>
        <w:spacing w:after="0" w:line="230" w:lineRule="auto"/>
        <w:rPr>
          <w:lang w:val="ru-RU"/>
        </w:rPr>
      </w:pPr>
      <w:r w:rsidRPr="007C64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ПЛАНИРУЕМЫЕ РЕЗУЛЬТАТЫ </w:t>
      </w:r>
    </w:p>
    <w:p w:rsidR="00365C36" w:rsidRPr="007C6453" w:rsidRDefault="007C6453">
      <w:pPr>
        <w:tabs>
          <w:tab w:val="left" w:pos="180"/>
        </w:tabs>
        <w:autoSpaceDE w:val="0"/>
        <w:autoSpaceDN w:val="0"/>
        <w:spacing w:before="346" w:after="0" w:line="262" w:lineRule="auto"/>
        <w:ind w:right="1584"/>
        <w:rPr>
          <w:lang w:val="ru-RU"/>
        </w:rPr>
      </w:pP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365C36" w:rsidRPr="007C6453" w:rsidRDefault="007C6453">
      <w:pPr>
        <w:autoSpaceDE w:val="0"/>
        <w:autoSpaceDN w:val="0"/>
        <w:spacing w:before="262" w:after="0" w:line="230" w:lineRule="auto"/>
        <w:rPr>
          <w:lang w:val="ru-RU"/>
        </w:rPr>
      </w:pPr>
      <w:r w:rsidRPr="007C6453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365C36" w:rsidRPr="007C6453" w:rsidRDefault="007C6453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К важнейшим </w:t>
      </w:r>
      <w:r w:rsidRPr="007C6453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личностным результатам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7C6453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патриотического воспитания: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</w:t>
      </w:r>
      <w:r w:rsidRPr="007C6453">
        <w:rPr>
          <w:lang w:val="ru-RU"/>
        </w:rPr>
        <w:br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7C6453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гражданского воспитания: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 </w:t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в </w:t>
      </w:r>
      <w:r w:rsidRPr="007C6453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духовно-нравственной сфере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 </w:t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7C6453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эстетического воспитания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: представление о культурном многообразии своей страны и мира; осознание важности культуры как воплощения ценностей общества и средства </w:t>
      </w:r>
      <w:r w:rsidRPr="007C6453">
        <w:rPr>
          <w:lang w:val="ru-RU"/>
        </w:rPr>
        <w:br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 </w:t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в формировании ценностного отношения к жизни и здоровью: осознание ценности жизни и необходимости ее сохранения (в том числе —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7C6453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трудового воспитания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: понимание на основе знания истории значения трудовой </w:t>
      </w:r>
      <w:r w:rsidRPr="007C6453">
        <w:rPr>
          <w:lang w:val="ru-RU"/>
        </w:rPr>
        <w:br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</w:t>
      </w:r>
      <w:r w:rsidRPr="007C6453">
        <w:rPr>
          <w:lang w:val="ru-RU"/>
        </w:rPr>
        <w:br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построение индивидуальной траектории образования и жизненных планов;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7C6453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экологического воспитания: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</w:t>
      </w:r>
    </w:p>
    <w:p w:rsidR="00365C36" w:rsidRPr="007C6453" w:rsidRDefault="00365C36">
      <w:pPr>
        <w:rPr>
          <w:lang w:val="ru-RU"/>
        </w:rPr>
        <w:sectPr w:rsidR="00365C36" w:rsidRPr="007C6453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65C36" w:rsidRPr="007C6453" w:rsidRDefault="00365C36">
      <w:pPr>
        <w:autoSpaceDE w:val="0"/>
        <w:autoSpaceDN w:val="0"/>
        <w:spacing w:after="72" w:line="220" w:lineRule="exact"/>
        <w:rPr>
          <w:lang w:val="ru-RU"/>
        </w:rPr>
      </w:pPr>
    </w:p>
    <w:p w:rsidR="00365C36" w:rsidRPr="007C6453" w:rsidRDefault="007C6453">
      <w:pPr>
        <w:autoSpaceDE w:val="0"/>
        <w:autoSpaceDN w:val="0"/>
        <w:spacing w:after="0" w:line="230" w:lineRule="auto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направленности.</w:t>
      </w:r>
    </w:p>
    <w:p w:rsidR="00365C36" w:rsidRPr="007C6453" w:rsidRDefault="007C6453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7C6453">
        <w:rPr>
          <w:rFonts w:ascii="Times New Roman" w:eastAsia="Times New Roman" w:hAnsi="Times New Roman"/>
          <w:i/>
          <w:color w:val="000000"/>
          <w:sz w:val="24"/>
          <w:lang w:val="ru-RU"/>
        </w:rPr>
        <w:t>адаптации к меняющимся условиям социальной и природной среды: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365C36" w:rsidRPr="007C6453" w:rsidRDefault="007C6453">
      <w:pPr>
        <w:autoSpaceDE w:val="0"/>
        <w:autoSpaceDN w:val="0"/>
        <w:spacing w:before="262" w:after="0" w:line="230" w:lineRule="auto"/>
        <w:rPr>
          <w:lang w:val="ru-RU"/>
        </w:rPr>
      </w:pPr>
      <w:r w:rsidRPr="007C6453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365C36" w:rsidRPr="007C6453" w:rsidRDefault="007C6453">
      <w:pPr>
        <w:tabs>
          <w:tab w:val="left" w:pos="180"/>
        </w:tabs>
        <w:autoSpaceDE w:val="0"/>
        <w:autoSpaceDN w:val="0"/>
        <w:spacing w:before="166" w:after="0" w:line="262" w:lineRule="auto"/>
        <w:ind w:right="432"/>
        <w:rPr>
          <w:lang w:val="ru-RU"/>
        </w:rPr>
      </w:pP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Метапредметные результаты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365C36" w:rsidRPr="007C6453" w:rsidRDefault="007C6453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познавательных действий: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i/>
          <w:color w:val="000000"/>
          <w:sz w:val="24"/>
          <w:lang w:val="ru-RU"/>
        </w:rPr>
        <w:t>владение базовыми логическими действиями: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i/>
          <w:color w:val="000000"/>
          <w:sz w:val="24"/>
          <w:lang w:val="ru-RU"/>
        </w:rPr>
        <w:t>владение базовыми исследовательскими действиями: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—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</w:t>
      </w:r>
      <w:r w:rsidRPr="007C6453">
        <w:rPr>
          <w:lang w:val="ru-RU"/>
        </w:rPr>
        <w:br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предложенным учителем или сформулированным самостоятельно).</w:t>
      </w:r>
    </w:p>
    <w:p w:rsidR="00365C36" w:rsidRPr="007C6453" w:rsidRDefault="007C6453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коммуникативных действий: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общение: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представлять особенности взаимодействия людей в исторических обществах и </w:t>
      </w:r>
      <w:r w:rsidRPr="007C6453">
        <w:rPr>
          <w:lang w:val="ru-RU"/>
        </w:rPr>
        <w:br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</w:t>
      </w:r>
      <w:r w:rsidRPr="007C6453">
        <w:rPr>
          <w:lang w:val="ru-RU"/>
        </w:rPr>
        <w:br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i/>
          <w:color w:val="000000"/>
          <w:sz w:val="24"/>
          <w:lang w:val="ru-RU"/>
        </w:rPr>
        <w:t>осуществление совместной деятельности: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—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365C36" w:rsidRPr="007C6453" w:rsidRDefault="007C6453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регулятивных действий: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r w:rsidRPr="007C6453">
        <w:rPr>
          <w:rFonts w:ascii="Times New Roman" w:eastAsia="Times New Roman" w:hAnsi="Times New Roman"/>
          <w:i/>
          <w:color w:val="000000"/>
          <w:sz w:val="24"/>
          <w:lang w:val="ru-RU"/>
        </w:rPr>
        <w:t>ладение приемами самоорганизации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своей учебной и общественной работы (выявление проблемы, требующей решения; составление плана действий и определение способа решения);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владение приемами самоконтроля —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365C36" w:rsidRPr="007C6453" w:rsidRDefault="007C6453">
      <w:pPr>
        <w:tabs>
          <w:tab w:val="left" w:pos="180"/>
        </w:tabs>
        <w:autoSpaceDE w:val="0"/>
        <w:autoSpaceDN w:val="0"/>
        <w:spacing w:before="70" w:after="0"/>
        <w:ind w:right="720"/>
        <w:rPr>
          <w:lang w:val="ru-RU"/>
        </w:rPr>
      </w:pP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i/>
          <w:color w:val="000000"/>
          <w:sz w:val="24"/>
          <w:lang w:val="ru-RU"/>
        </w:rPr>
        <w:t>В сфере эмоционального интеллекта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r w:rsidRPr="007C645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понимания себя и других: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на примерах исторических ситуаций роль эмоций в отношениях между людьми; </w:t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365C36" w:rsidRPr="007C6453" w:rsidRDefault="00365C36">
      <w:pPr>
        <w:rPr>
          <w:lang w:val="ru-RU"/>
        </w:rPr>
        <w:sectPr w:rsidR="00365C36" w:rsidRPr="007C6453">
          <w:pgSz w:w="11900" w:h="16840"/>
          <w:pgMar w:top="292" w:right="686" w:bottom="288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365C36" w:rsidRPr="007C6453" w:rsidRDefault="00365C36">
      <w:pPr>
        <w:autoSpaceDE w:val="0"/>
        <w:autoSpaceDN w:val="0"/>
        <w:spacing w:after="96" w:line="220" w:lineRule="exact"/>
        <w:rPr>
          <w:lang w:val="ru-RU"/>
        </w:rPr>
      </w:pPr>
    </w:p>
    <w:p w:rsidR="00365C36" w:rsidRPr="007C6453" w:rsidRDefault="007C6453">
      <w:pPr>
        <w:tabs>
          <w:tab w:val="left" w:pos="180"/>
        </w:tabs>
        <w:autoSpaceDE w:val="0"/>
        <w:autoSpaceDN w:val="0"/>
        <w:spacing w:after="0" w:line="262" w:lineRule="auto"/>
        <w:ind w:right="576"/>
        <w:rPr>
          <w:lang w:val="ru-RU"/>
        </w:rPr>
      </w:pP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365C36" w:rsidRPr="007C6453" w:rsidRDefault="007C6453">
      <w:pPr>
        <w:autoSpaceDE w:val="0"/>
        <w:autoSpaceDN w:val="0"/>
        <w:spacing w:before="262" w:after="0" w:line="230" w:lineRule="auto"/>
        <w:rPr>
          <w:lang w:val="ru-RU"/>
        </w:rPr>
      </w:pPr>
      <w:r w:rsidRPr="007C6453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365C36" w:rsidRPr="007C6453" w:rsidRDefault="007C6453">
      <w:pPr>
        <w:tabs>
          <w:tab w:val="left" w:pos="180"/>
        </w:tabs>
        <w:autoSpaceDE w:val="0"/>
        <w:autoSpaceDN w:val="0"/>
        <w:spacing w:before="166" w:after="0" w:line="281" w:lineRule="auto"/>
        <w:rPr>
          <w:lang w:val="ru-RU"/>
        </w:rPr>
      </w:pP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1.Знание хронологии, работа с хронологией: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смысл основных хронологических понятий (век, тысячелетие, до нашей эры, наша эра); </w:t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даты важнейших событий истории Древнего мира; по дате устанавливать принадлежность события к веку, тысячелетию;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365C36" w:rsidRPr="007C6453" w:rsidRDefault="007C6453">
      <w:pPr>
        <w:tabs>
          <w:tab w:val="left" w:pos="180"/>
        </w:tabs>
        <w:autoSpaceDE w:val="0"/>
        <w:autoSpaceDN w:val="0"/>
        <w:spacing w:before="72" w:after="0"/>
        <w:ind w:right="144"/>
        <w:rPr>
          <w:lang w:val="ru-RU"/>
        </w:rPr>
      </w:pP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2.Знание исторических фактов, работа с фактами: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указывать (называть) место, обстоятельства, участников, результаты важнейших событий истории Древнего мира;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группировать, систематизировать факты по заданному признаку.</w:t>
      </w:r>
    </w:p>
    <w:p w:rsidR="00365C36" w:rsidRPr="007C6453" w:rsidRDefault="007C6453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3.Работа с исторической картой: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</w:t>
      </w:r>
      <w:r w:rsidRPr="007C6453">
        <w:rPr>
          <w:lang w:val="ru-RU"/>
        </w:rPr>
        <w:br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цивилизаций и государств, места важнейших исторических событий), используя легенду карты; </w:t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365C36" w:rsidRPr="007C6453" w:rsidRDefault="007C6453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4.Работа с историческими источниками: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и различать основные типы исторических источников (письменные, визуальные, вещественные), приводить примеры источников разных типов;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памятники культуры изучаемой эпохи и источники, созданные в последующие эпохи, приводить примеры;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365C36" w:rsidRPr="007C6453" w:rsidRDefault="007C6453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5.Историческое описание (реконструкция):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условия жизни людей в древности;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 значительных событиях древней истории, их участниках;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об исторических личностях Древнего мира (ключевых моментах их биографии, роли в исторических событиях);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365C36" w:rsidRPr="007C6453" w:rsidRDefault="007C6453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6.Анализ, объяснение исторических событий, явлений: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исторические явления, определять их общие черты;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иллюстрировать общие явления, черты конкретными примерами;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и следствия важнейших событий древней истории.</w:t>
      </w:r>
    </w:p>
    <w:p w:rsidR="00365C36" w:rsidRPr="007C6453" w:rsidRDefault="007C6453">
      <w:pPr>
        <w:tabs>
          <w:tab w:val="left" w:pos="180"/>
        </w:tabs>
        <w:autoSpaceDE w:val="0"/>
        <w:autoSpaceDN w:val="0"/>
        <w:spacing w:before="70" w:after="0" w:line="281" w:lineRule="auto"/>
        <w:ind w:right="576"/>
        <w:rPr>
          <w:lang w:val="ru-RU"/>
        </w:rPr>
      </w:pP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7.Рассмотрение исторических версий и оценок, определение своего отношения к наиболее значимым событиям и личностям прошлого: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излагать оценки наиболее значительных событий и личностей древней истории, приводимые в учебной литературе;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365C36" w:rsidRPr="007C6453" w:rsidRDefault="00365C36">
      <w:pPr>
        <w:rPr>
          <w:lang w:val="ru-RU"/>
        </w:rPr>
        <w:sectPr w:rsidR="00365C36" w:rsidRPr="007C6453">
          <w:pgSz w:w="11900" w:h="16840"/>
          <w:pgMar w:top="316" w:right="698" w:bottom="432" w:left="666" w:header="720" w:footer="720" w:gutter="0"/>
          <w:cols w:space="720" w:equalWidth="0">
            <w:col w:w="10536" w:space="0"/>
          </w:cols>
          <w:docGrid w:linePitch="360"/>
        </w:sectPr>
      </w:pPr>
    </w:p>
    <w:p w:rsidR="00365C36" w:rsidRPr="007C6453" w:rsidRDefault="00365C36">
      <w:pPr>
        <w:autoSpaceDE w:val="0"/>
        <w:autoSpaceDN w:val="0"/>
        <w:spacing w:after="78" w:line="220" w:lineRule="exact"/>
        <w:rPr>
          <w:lang w:val="ru-RU"/>
        </w:rPr>
      </w:pPr>
    </w:p>
    <w:p w:rsidR="00365C36" w:rsidRPr="007C6453" w:rsidRDefault="007C6453">
      <w:pPr>
        <w:tabs>
          <w:tab w:val="left" w:pos="180"/>
        </w:tabs>
        <w:autoSpaceDE w:val="0"/>
        <w:autoSpaceDN w:val="0"/>
        <w:spacing w:after="0" w:line="281" w:lineRule="auto"/>
        <w:rPr>
          <w:lang w:val="ru-RU"/>
        </w:rPr>
      </w:pP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8.Применение исторических знаний: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раскрывать значение памятников древней истории и культуры, необходимость сохранения их в современном мире; </w:t>
      </w:r>
      <w:r w:rsidRPr="007C6453">
        <w:rPr>
          <w:lang w:val="ru-RU"/>
        </w:rPr>
        <w:br/>
      </w:r>
      <w:r w:rsidRPr="007C6453">
        <w:rPr>
          <w:lang w:val="ru-RU"/>
        </w:rPr>
        <w:tab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</w:t>
      </w:r>
    </w:p>
    <w:p w:rsidR="00365C36" w:rsidRPr="007C6453" w:rsidRDefault="00365C36">
      <w:pPr>
        <w:rPr>
          <w:lang w:val="ru-RU"/>
        </w:rPr>
        <w:sectPr w:rsidR="00365C36" w:rsidRPr="007C6453">
          <w:pgSz w:w="11900" w:h="16840"/>
          <w:pgMar w:top="298" w:right="1126" w:bottom="1440" w:left="666" w:header="720" w:footer="720" w:gutter="0"/>
          <w:cols w:space="720" w:equalWidth="0">
            <w:col w:w="10108" w:space="0"/>
          </w:cols>
          <w:docGrid w:linePitch="360"/>
        </w:sectPr>
      </w:pPr>
    </w:p>
    <w:p w:rsidR="00365C36" w:rsidRPr="007C6453" w:rsidRDefault="00365C36">
      <w:pPr>
        <w:autoSpaceDE w:val="0"/>
        <w:autoSpaceDN w:val="0"/>
        <w:spacing w:after="64" w:line="220" w:lineRule="exact"/>
        <w:rPr>
          <w:lang w:val="ru-RU"/>
        </w:rPr>
      </w:pPr>
    </w:p>
    <w:p w:rsidR="00365C36" w:rsidRDefault="007C6453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126"/>
        <w:gridCol w:w="528"/>
        <w:gridCol w:w="1104"/>
        <w:gridCol w:w="1142"/>
        <w:gridCol w:w="804"/>
        <w:gridCol w:w="6736"/>
        <w:gridCol w:w="1284"/>
        <w:gridCol w:w="1382"/>
      </w:tblGrid>
      <w:tr w:rsidR="00365C36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45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6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365C36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65C36" w:rsidRDefault="00365C3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65C36" w:rsidRDefault="00365C36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65C36" w:rsidRDefault="00365C3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65C36" w:rsidRDefault="00365C3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65C36" w:rsidRDefault="00365C3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65C36" w:rsidRDefault="00365C36"/>
        </w:tc>
      </w:tr>
      <w:tr w:rsidR="00365C36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Введение</w:t>
            </w:r>
          </w:p>
        </w:tc>
      </w:tr>
      <w:tr w:rsidR="00365C36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Введение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как историки узнают о далеком прошлом;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вещественных и письменных исторических источников;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терминов: история, хронология, археология, этнография, нумизматика; Характеризовать отрезки времени, используемые при описании прошлого (год, век, тысячелетие, эра);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Размещать на ленте времени даты событий, происшедших до нашей эры и в нашу эру;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какая историческая и географическая информация содержится на исторических картах;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https://eior.by/</w:t>
            </w:r>
          </w:p>
        </w:tc>
      </w:tr>
      <w:tr w:rsidR="00365C36">
        <w:trPr>
          <w:trHeight w:hRule="exact" w:val="348"/>
        </w:trPr>
        <w:tc>
          <w:tcPr>
            <w:tcW w:w="2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4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</w:tr>
      <w:tr w:rsidR="00365C3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2. Первобытность</w:t>
            </w:r>
          </w:p>
        </w:tc>
      </w:tr>
      <w:tr w:rsidR="00365C36">
        <w:trPr>
          <w:trHeight w:hRule="exact" w:val="36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Первобытность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места расселения древнейших людей, известные историкам;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занятиях первобытных людей;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изображения орудий труда и охоты первобытных людей;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какое значение для древнейших людей имело овладение огнем, как его добывали и поддерживали;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где были найдены рисунки первобытных людей, о чем ученые узнали из этих рисунков;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чему, каким силам поклонялись древнейшие люди;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понятий: присваивающее хозяйство, язычество, миф;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значение освоения древними людьми земледелия и скотоводства;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(на изображениях, макетах) орудия труда древних земледельцев, ремесленников; Давать определение понятий: присваивающее хозяйство, производящее хозяйство, род, племя; Рассказывать о важнейших ремеслах, изобретенных древними людьми;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как произошло открытие людьми металлов, какое значение это имело;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в чем состояли предпосылки и последствия развития обмена и торговли в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первобытном обществе;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Раскрывать значение понятий и терминов: родовая община, соседская община, вождь, старейшина, знать;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Устный опрос; Письменный; контроль;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Контрольная; работа;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 ВПР;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https://eior.by/</w:t>
            </w:r>
          </w:p>
        </w:tc>
      </w:tr>
      <w:tr w:rsidR="00365C36">
        <w:trPr>
          <w:trHeight w:hRule="exact" w:val="348"/>
        </w:trPr>
        <w:tc>
          <w:tcPr>
            <w:tcW w:w="2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24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</w:tr>
      <w:tr w:rsidR="00365C36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3. Древний Восток</w:t>
            </w:r>
          </w:p>
        </w:tc>
      </w:tr>
    </w:tbl>
    <w:p w:rsidR="00365C36" w:rsidRDefault="00365C36">
      <w:pPr>
        <w:autoSpaceDE w:val="0"/>
        <w:autoSpaceDN w:val="0"/>
        <w:spacing w:after="0" w:line="14" w:lineRule="exact"/>
      </w:pPr>
    </w:p>
    <w:p w:rsidR="00365C36" w:rsidRDefault="00365C36">
      <w:pPr>
        <w:sectPr w:rsidR="00365C36">
          <w:pgSz w:w="16840" w:h="11900"/>
          <w:pgMar w:top="282" w:right="640" w:bottom="123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65C36" w:rsidRDefault="00365C3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126"/>
        <w:gridCol w:w="528"/>
        <w:gridCol w:w="1104"/>
        <w:gridCol w:w="1142"/>
        <w:gridCol w:w="804"/>
        <w:gridCol w:w="6736"/>
        <w:gridCol w:w="1284"/>
        <w:gridCol w:w="1382"/>
      </w:tblGrid>
      <w:tr w:rsidR="00365C36">
        <w:trPr>
          <w:trHeight w:hRule="exact" w:val="40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Древний Египет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с использованием исторической карты о природных условиях Египта, их влиянии на занятия населения;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что способствовало возникновению в Египте сильной государственной власти; Рассказывать, как произошло объединение Египта, раскрывать значение этого событие;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смысл понятий и терминов: фараон, жрец;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Давать описание условий жизни и занятий древних египтян, используя живописные и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скульптурные изображения;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положение основных групп населения Древнего Египта (вельможи, чиновники, жрецы, земледельцы, ремесленники);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основные направления завоевательных походов фараонов Египта;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организации и вооружении египетского войска;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чем прославился фараон Рамсес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каким богам поклонялись древние египтяне;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описание внешнего вида и внутреннего устройства египетских храмов, пирамид (на основе фотографий, иллюстраций);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Излагать сюжет мифа об Осирисе, объяснять, в чем заключалась его главная идея;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чем известен в египетской истории фараон Эхнатон;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Рассказывать, в каких областях знаний древние египтяне достигли значительных успехов; Характеризовать письменность древних египтян (особенности письма, материал для письма); Объяснять, в чем состоял вклад Ж. Ф. Шампольона в изучение истории Древнего Египта;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Устный опрос; Письменный; контроль;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Контрольная; работа;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 ВПР;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https://eior.by/</w:t>
            </w:r>
          </w:p>
        </w:tc>
      </w:tr>
      <w:tr w:rsidR="00365C36">
        <w:trPr>
          <w:trHeight w:hRule="exact" w:val="323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Древние цивилизации Месопотамии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54" w:lineRule="auto"/>
              <w:ind w:left="72"/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карту, о природных условиях Месопотамии и занятиях живших там в древности людей;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и показывать на карте древнейшие города-государства Месопотамии;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клинопись, эпос, зиккурат;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расположение древнего Вавилонского царства;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чем известен в истории вавилонский царь Хаммурапи;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в чем заключается ценность законов как исторического источника;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территорию Ассирийской державы. Рассказывать об организации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ассирийского войска;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 ассирийские цари управляли своей державой;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Представлять, используя иллюстрации, описание ассирийской столицы Ниневии, рассказывать о ее достопримечательностях;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благодаря чему произошло новое возвышение Вавилона;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Представлять, используя иллюстрации, описание города Вавилона в период его расцвета при царе Навуходоносоре.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Раскрывать смысл выражения «Вавилонская башня»;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опрос; Тестирование; Диктант;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https://eior.by/</w:t>
            </w:r>
          </w:p>
        </w:tc>
      </w:tr>
      <w:tr w:rsidR="00365C36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47" w:lineRule="auto"/>
              <w:ind w:left="72" w:right="72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Восточное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Средиземноморье в древности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 природные условия влияли на занятия населения Восточного Средиземноморья; Рассказывать о развитии ремесел и торговли в Финикии;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понятий: колония, колонизация, алфавит;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и показывать на карте древние государства Палестины;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чем известен в истории царь Соломон;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понятий и терминов: монотеизм, иудаизм, пророк, Ветхий завет;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опрос; Тестирование; Диктант;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https://eior.by/</w:t>
            </w:r>
          </w:p>
        </w:tc>
      </w:tr>
      <w:tr w:rsidR="00365C36">
        <w:trPr>
          <w:trHeight w:hRule="exact" w:val="1866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Персидская держава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67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6" w:after="0" w:line="252" w:lineRule="auto"/>
              <w:ind w:left="72" w:right="1296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территорию Персидской державы в период ее могущества; Объяснять причины военных успехов персидской армии;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систему управления персидской державой;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религии древних персов;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понятий и терминов: сатрап, зороастризм, Авеста;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ВПР;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использованием;«Оценочного;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https://eior.by/</w:t>
            </w:r>
          </w:p>
        </w:tc>
      </w:tr>
    </w:tbl>
    <w:p w:rsidR="00365C36" w:rsidRDefault="00365C36">
      <w:pPr>
        <w:autoSpaceDE w:val="0"/>
        <w:autoSpaceDN w:val="0"/>
        <w:spacing w:after="0" w:line="14" w:lineRule="exact"/>
      </w:pPr>
    </w:p>
    <w:p w:rsidR="00365C36" w:rsidRDefault="00365C36">
      <w:pPr>
        <w:sectPr w:rsidR="00365C36">
          <w:pgSz w:w="16840" w:h="11900"/>
          <w:pgMar w:top="284" w:right="640" w:bottom="44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65C36" w:rsidRDefault="00365C3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126"/>
        <w:gridCol w:w="528"/>
        <w:gridCol w:w="1104"/>
        <w:gridCol w:w="1142"/>
        <w:gridCol w:w="804"/>
        <w:gridCol w:w="6736"/>
        <w:gridCol w:w="1284"/>
        <w:gridCol w:w="1382"/>
      </w:tblGrid>
      <w:tr w:rsidR="00365C36">
        <w:trPr>
          <w:trHeight w:hRule="exact" w:val="19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Древняя Индия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природных условиях Древней Индии, занятиях населения;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древнейших индийских городах, используя карту;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арии, раджа, варна, каста, брахман, Веды, санскрит; Характеризовать верования древних индийцев, называть главных богов, почитаемых в индуизме; Рассказывать о возникновении буддизма, основных положениях этого учения;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Давать описание внешнего вида и внутреннего убранства индуистских и буддийских храмов (на основе текста и иллюстраций учебника);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о чем повествуют поэмы «Махабхарата» и «Рамаяна», чем они интересны для историков;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Устный опрос; Письменный; контроль;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 ВПР;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https://eior.by/</w:t>
            </w:r>
          </w:p>
        </w:tc>
      </w:tr>
      <w:tr w:rsidR="00365C36">
        <w:trPr>
          <w:trHeight w:hRule="exact" w:val="322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Древний Китай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Характеризовать, используя карту, природные условия Древнего Китая, их влияние на занятия населения;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хозяйственной деятельности древних китайцев, совершенствовании орудий их труда, технических сооружениях;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территорию империи Цинь и объяснять значение создания единого государства;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императора Цинь Шихуанди и итогов его деятельности; Рассказывать о достижениях древних китайцев в развитии ремесел и торговли;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причины частых восстаний населения в Древнем Китае, показывать, чем они завершались;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Великая Китайская стена, Великий шелковый путь, пагода, иероглиф, каллиграфия;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учении Конфуция, высказывать суждения о причинах его популярности в Древнем Китае и в последующие столетия;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Представлять характеристику достижений древних китайцев в развитии письменности, в науке, технике, художественной культуре (в форме устных сообщений, альбомов, презентаций);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Письменный; контроль;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 ВПР;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https://eior.by/</w:t>
            </w:r>
          </w:p>
        </w:tc>
      </w:tr>
      <w:tr w:rsidR="00365C36">
        <w:trPr>
          <w:trHeight w:hRule="exact" w:val="350"/>
        </w:trPr>
        <w:tc>
          <w:tcPr>
            <w:tcW w:w="2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24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</w:tr>
      <w:tr w:rsidR="00365C3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4. Древняя Греция. Эллинизм</w:t>
            </w:r>
          </w:p>
        </w:tc>
      </w:tr>
      <w:tr w:rsidR="00365C36">
        <w:trPr>
          <w:trHeight w:hRule="exact" w:val="14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Древнейшая Греция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карту, о природных условиях Древней Греции и основных занятиях ее населения;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какие находки археологов свидетельствуют о существовании древних цивилизации на о. Крит, в Микенах;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о чем повествуют поэмы «Илиада» и «Одиссея»;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выражений «Ахиллесова пята», «Троянский конь»;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Устный опрос; Письменный; контроль;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 ВПР;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https://eior.by/</w:t>
            </w:r>
          </w:p>
        </w:tc>
      </w:tr>
    </w:tbl>
    <w:p w:rsidR="00365C36" w:rsidRDefault="00365C36">
      <w:pPr>
        <w:autoSpaceDE w:val="0"/>
        <w:autoSpaceDN w:val="0"/>
        <w:spacing w:after="0" w:line="14" w:lineRule="exact"/>
      </w:pPr>
    </w:p>
    <w:p w:rsidR="00365C36" w:rsidRDefault="00365C36">
      <w:pPr>
        <w:sectPr w:rsidR="00365C36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65C36" w:rsidRDefault="00365C3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126"/>
        <w:gridCol w:w="528"/>
        <w:gridCol w:w="1104"/>
        <w:gridCol w:w="1142"/>
        <w:gridCol w:w="804"/>
        <w:gridCol w:w="6736"/>
        <w:gridCol w:w="1284"/>
        <w:gridCol w:w="1382"/>
      </w:tblGrid>
      <w:tr w:rsidR="00365C36">
        <w:trPr>
          <w:trHeight w:hRule="exact" w:val="68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Греческие полисы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крупнейшие греческие города-государства;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понятий: полис, аристократия, демос, тиран, акрополь, агора, фаланга, метрополия, колония;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основные группы населения греческого полиса, их положение, отношение к власти;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составе и организации полисного войска;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направления Великой греческой колонизации, называть наиболее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значительные колонии, в том числе в Северном Причерноморье. Рассказывать, как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осуществлялось управление греческими колониями, в чем заключались их связи с метрополиями; Раскрывать значение понятий и терминов: ареопаг, архонт, народное собрание, реформа, остракизм;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основные положения и значение законов Солона и реформ Клисфена;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почему политическое устройство Древних Афин называется демократией;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основных группах населения Спарты, о том, кто управлял государством; Раскрывать значение понятий и терминов: олигархия, илоты, гоплиты;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почему спартанское войско считалось самым сильным в Греции;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Составить сообщение о спартанском воспитании, высказать суждение о его достоинствах и недостатках;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устройство Афинского и Спартанского государств, определять основные различия; Рассказывать о причинах и непосредственном поводе для начала войн Персии против Греции; Рассказывать, используя картосхемы, об участниках, ходе и итогах крупных сражений греко-персидских войн (Марафонская битва, оборона греками Фермопил, сражение в Саламинском проливе);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информацию о греко-персидских войнах в форме таблицы;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роль конкретных людей — руководителей полисов, военачальников, воинов в ходе военных событий;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итоги греко-персидских войн;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Высказывать суждение о том, почему небольшой группе греческих полисов удалось одержать победу в войнах против могущественной Персидской державы;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причины укрепления демократии в Афинах в период греко-персидских войн; Объяснять, почему историки связывали расцвет Афинского государства с именем Перикла; Называть основные источника рабства в Древней Греции, объяснять, почему численность рабов значительно возросла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до н. э.;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условия жизни и труда рабов в греческих полисах;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 о развитии ремесла и торговли в греческих городах;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использованием;«Оценочного;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листа»;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ВПР;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https://eior.by/</w:t>
            </w:r>
          </w:p>
        </w:tc>
      </w:tr>
      <w:tr w:rsidR="00365C36">
        <w:trPr>
          <w:trHeight w:hRule="exact" w:val="28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Культура Древней Греции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главных богов, которым поклонялись древние греки, распознавать их скульптурные изображения;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кто такие титаны и герои;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том, чему учили детей в школах Древней Греции;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гимнасий, Академия, Ликей, философия, логика, этика; Называть древнегреческих ученых, известных своими трудами по философии, истории, другим отраслям наук;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описание внешнего вида и планировки древнегреческого храма (в виде устного высказывания, презентации);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ордер, фронтон, капитель, кариатида, распознавать архитектурные элементы зданий на изображениях, фотографиях;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древнегреческом театре, организации представлений;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 об истоках и правилах проведения общегреческих игр в Олимпии. Объяснять, что греки ценили в спортивных состязаниях, в чем выражалось их отношение к играм;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Зачет;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https://eior.by/</w:t>
            </w:r>
          </w:p>
        </w:tc>
      </w:tr>
    </w:tbl>
    <w:p w:rsidR="00365C36" w:rsidRDefault="00365C36">
      <w:pPr>
        <w:autoSpaceDE w:val="0"/>
        <w:autoSpaceDN w:val="0"/>
        <w:spacing w:after="0" w:line="14" w:lineRule="exact"/>
      </w:pPr>
    </w:p>
    <w:p w:rsidR="00365C36" w:rsidRDefault="00365C36">
      <w:pPr>
        <w:sectPr w:rsidR="00365C36">
          <w:pgSz w:w="16840" w:h="11900"/>
          <w:pgMar w:top="284" w:right="640" w:bottom="79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65C36" w:rsidRDefault="00365C3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126"/>
        <w:gridCol w:w="528"/>
        <w:gridCol w:w="1104"/>
        <w:gridCol w:w="1142"/>
        <w:gridCol w:w="804"/>
        <w:gridCol w:w="6736"/>
        <w:gridCol w:w="1284"/>
        <w:gridCol w:w="1382"/>
      </w:tblGrid>
      <w:tr w:rsidR="00365C36">
        <w:trPr>
          <w:trHeight w:hRule="exact" w:val="24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Македонские завоевания. Эллинизм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что способствовало усилению Македонии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IV</w:t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до н. э., какую роль сыграл в этом царь Филипп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как была установлена власть македонского царя над греческими полисами; Систематизировать в виде таблицы информацию о завоевательных походах Александра Македонского;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в чем состояли причины военных побед Александра Македонского;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(«исторический портрет») Александра Македонского;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смысл понятия «эллинизм»;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государства, образовавшиеся в результате распада державы Александра Македонского;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Рассказывать, чем славилась Александрия Египетская, почему она считалась культурным центром эллинистического мира;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 Устный опрос; ВПР;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https://eior.by/</w:t>
            </w:r>
          </w:p>
        </w:tc>
      </w:tr>
      <w:tr w:rsidR="00365C36">
        <w:trPr>
          <w:trHeight w:hRule="exact" w:val="348"/>
        </w:trPr>
        <w:tc>
          <w:tcPr>
            <w:tcW w:w="2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24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</w:tr>
      <w:tr w:rsidR="00365C3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5. Древний Рим</w:t>
            </w:r>
          </w:p>
        </w:tc>
      </w:tr>
      <w:tr w:rsidR="00365C36">
        <w:trPr>
          <w:trHeight w:hRule="exact" w:val="285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Возникновение Римского государства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историческую карту, о природных условиях Апеннинского полуострова и племенах, населявших его в древности;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Сопоставлять информацию о происхождении Рима, содержащуюся в легенде и полученную в ходе исследований историков;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патриций, плебей, республика, консул, народный трибун, Сенат, вето, легион, понтифик, авгур;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 было организовано управление Римской республикой (какими полномочиями обладали консулы, народные трибуны, Сенат, народное собрание);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организации и вооружении римской армии, привлекая иллюстрации учебника; Называть главных богов древних римлян, устанавливать соответствие римских и греческих богов; Показывать на исторической карте, с какими противниками воевали римляне в борьбе за власть над Италией;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происхождение и смысл выражений «Гуси Рим спасли», «Пиррова победа», «Разделяй и властвуй!»;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Устный опрос; Практическая; работа;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ВПР;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https://eior.by/</w:t>
            </w:r>
          </w:p>
        </w:tc>
      </w:tr>
      <w:tr w:rsidR="00365C36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45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Римские завоевания в Средиземноморье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6" w:after="0" w:line="252" w:lineRule="auto"/>
              <w:ind w:left="72" w:right="432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общую характеристику Пунических войн (причины, хронологический период, участники, наиболее значительные походы и сражения, итоги);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благодаря чему вошел в историю Ганнибал;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Показывать на исторической карте территории римских провинций, объяснять, какие современные географические названия берут начало от названий римских провинций;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Письменный; контроль;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 Диктант;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https://eior.by/</w:t>
            </w:r>
          </w:p>
        </w:tc>
      </w:tr>
      <w:tr w:rsidR="00365C36">
        <w:trPr>
          <w:trHeight w:hRule="exact" w:val="29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Поздняя Римская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республика. Гражданские войны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почему причиной острых столкновений в Риме во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до н. э. стал вопрос о переделе«общественной земли»;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«общественная земля», гражданская война, диктатор, проскрипции, триумвират, вольноотпущенник, гладиатор;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цели, содержание и итоги реформ братьев Гракхов;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отрывки из текстов историков (извлекать информацию, высказывать оценочные суждения);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чем были вызваны гражданские войны в Риме, какие силы противостояли друг другу; Рассказывать о положении рабов в Древнем Риме;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восстании под руководством Спартака (причины, участники, основные периоды восстания, итоги);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Представлять характеристику Гая Юлия Цезаря, объяснять, благодаря чему он вошел в историю; Раскрывать, при каких обстоятельствах появились и что означали выражения «Жребий брошен!»,«Перейти Рубикон»;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Письменный; контроль;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https://eior.by/</w:t>
            </w:r>
          </w:p>
        </w:tc>
      </w:tr>
    </w:tbl>
    <w:p w:rsidR="00365C36" w:rsidRDefault="00365C36">
      <w:pPr>
        <w:autoSpaceDE w:val="0"/>
        <w:autoSpaceDN w:val="0"/>
        <w:spacing w:after="0" w:line="14" w:lineRule="exact"/>
      </w:pPr>
    </w:p>
    <w:p w:rsidR="00365C36" w:rsidRDefault="00365C36">
      <w:pPr>
        <w:sectPr w:rsidR="00365C36">
          <w:pgSz w:w="16840" w:h="11900"/>
          <w:pgMar w:top="284" w:right="640" w:bottom="43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65C36" w:rsidRDefault="00365C3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126"/>
        <w:gridCol w:w="528"/>
        <w:gridCol w:w="1104"/>
        <w:gridCol w:w="1142"/>
        <w:gridCol w:w="804"/>
        <w:gridCol w:w="6736"/>
        <w:gridCol w:w="1284"/>
        <w:gridCol w:w="1382"/>
      </w:tblGrid>
      <w:tr w:rsidR="00365C36">
        <w:trPr>
          <w:trHeight w:hRule="exact" w:val="36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Расцвет и падение Римской империи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установлении единоличной власти Октавиана Августа;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характеристики римских императоров, их правления (Нерон, Траян, Диоклетиан —по выбору);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исторической карте территорию Римской империи, объяснять, как было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организовано управление провинциями;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иллюстрации учебника, о повседневной жизни в столице и провинциях Римской империи;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положение римского раба и колона, объяснять, чем различались условия их жизни и труда;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форум, Пантеон, Колизей, акведук, амфитеатр, термы; Рассказывать о возникновении и распространении христианства, объяснять, чем отличалась новая религия от верований римлян;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политику римских императоров в отношении христиан, объяснять, как и при каких обстоятельствах она была изменена;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Библия, Евангелие, апостол, церковь, патриарх, епископ. Рассказывать о разделении Римской империи на Западную и Восточную;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в форме таблицы информацию о нападениях варваров на Рим;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Участвовать в обсуждении вопроса «Почему пала Западная Римская империя?»;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Письменный; контроль;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Диктант;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ВПР;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https://eior.by/</w:t>
            </w:r>
          </w:p>
        </w:tc>
      </w:tr>
      <w:tr w:rsidR="00365C36">
        <w:trPr>
          <w:trHeight w:hRule="exact" w:val="16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Культура Древнего Рима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смысл понятия «золотой век римской поэзии», называть имена поэтов золотого века; Рассказывать о развитии научных знаний в Древнем Риме (философия, география, история); Объяснять, какое значение и почему придавалось в Древнем Риме ораторскому искусству; Составлять описание известных архитектурных сооружений Древнего Рима (по выбору); Сравнивать внешний вид древнегреческих и древнеримских храмов. Определять общие черты и различия;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Изучать иллюстрации учебника, объяснять, о чем рассказывают римские скульптурные портреты;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использованием;«Оценочного;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листа»;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Диктант;;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https://eior.by/</w:t>
            </w:r>
          </w:p>
        </w:tc>
      </w:tr>
      <w:tr w:rsidR="00365C36">
        <w:trPr>
          <w:trHeight w:hRule="exact" w:val="350"/>
        </w:trPr>
        <w:tc>
          <w:tcPr>
            <w:tcW w:w="2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24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</w:tr>
      <w:tr w:rsidR="00365C3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Обобщение</w:t>
            </w:r>
          </w:p>
        </w:tc>
      </w:tr>
      <w:tr w:rsidR="00365C36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Историческое и культурное наследие цивилизаций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Древнего мира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Виды деятельности по изученным разделам;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https://eior.by/</w:t>
            </w:r>
          </w:p>
        </w:tc>
      </w:tr>
      <w:tr w:rsidR="00365C36">
        <w:trPr>
          <w:trHeight w:hRule="exact" w:val="348"/>
        </w:trPr>
        <w:tc>
          <w:tcPr>
            <w:tcW w:w="2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4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</w:tr>
      <w:tr w:rsidR="00365C36">
        <w:trPr>
          <w:trHeight w:hRule="exact" w:val="520"/>
        </w:trPr>
        <w:tc>
          <w:tcPr>
            <w:tcW w:w="2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02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</w:tr>
    </w:tbl>
    <w:p w:rsidR="00365C36" w:rsidRDefault="00365C36">
      <w:pPr>
        <w:autoSpaceDE w:val="0"/>
        <w:autoSpaceDN w:val="0"/>
        <w:spacing w:after="0" w:line="14" w:lineRule="exact"/>
      </w:pPr>
    </w:p>
    <w:p w:rsidR="00365C36" w:rsidRDefault="00365C36">
      <w:pPr>
        <w:sectPr w:rsidR="00365C36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65C36" w:rsidRDefault="00365C36">
      <w:pPr>
        <w:autoSpaceDE w:val="0"/>
        <w:autoSpaceDN w:val="0"/>
        <w:spacing w:after="76" w:line="220" w:lineRule="exact"/>
      </w:pPr>
    </w:p>
    <w:p w:rsidR="00365C36" w:rsidRDefault="007C6453">
      <w:pPr>
        <w:autoSpaceDE w:val="0"/>
        <w:autoSpaceDN w:val="0"/>
        <w:spacing w:after="260" w:line="230" w:lineRule="auto"/>
      </w:pPr>
      <w:r>
        <w:rPr>
          <w:rFonts w:ascii="Times New Roman" w:eastAsia="Times New Roman" w:hAnsi="Times New Roman"/>
          <w:b/>
          <w:color w:val="000000"/>
          <w:w w:val="97"/>
          <w:sz w:val="20"/>
        </w:rPr>
        <w:t xml:space="preserve">ПОУРОЧНОЕ ПЛАНИРОВАНИЕ </w:t>
      </w: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410"/>
        <w:gridCol w:w="4560"/>
        <w:gridCol w:w="594"/>
        <w:gridCol w:w="1316"/>
        <w:gridCol w:w="1358"/>
        <w:gridCol w:w="948"/>
        <w:gridCol w:w="1482"/>
      </w:tblGrid>
      <w:tr w:rsidR="00365C36">
        <w:trPr>
          <w:trHeight w:hRule="exact" w:val="402"/>
        </w:trPr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62" w:lineRule="auto"/>
              <w:ind w:left="5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>п/п</w:t>
            </w:r>
          </w:p>
        </w:tc>
        <w:tc>
          <w:tcPr>
            <w:tcW w:w="4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>Тема урока</w:t>
            </w:r>
          </w:p>
        </w:tc>
        <w:tc>
          <w:tcPr>
            <w:tcW w:w="3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6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>Количество часов</w:t>
            </w:r>
          </w:p>
        </w:tc>
        <w:tc>
          <w:tcPr>
            <w:tcW w:w="948" w:type="dxa"/>
            <w:vMerge w:val="restart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62" w:lineRule="auto"/>
              <w:ind w:left="6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>изучения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62" w:lineRule="auto"/>
              <w:ind w:left="58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>Виды, формы контроля</w:t>
            </w:r>
          </w:p>
        </w:tc>
      </w:tr>
      <w:tr w:rsidR="00365C36">
        <w:trPr>
          <w:trHeight w:hRule="exact" w:val="672"/>
        </w:trPr>
        <w:tc>
          <w:tcPr>
            <w:tcW w:w="1528" w:type="dxa"/>
            <w:vMerge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365C36" w:rsidRDefault="00365C36"/>
        </w:tc>
        <w:tc>
          <w:tcPr>
            <w:tcW w:w="1528" w:type="dxa"/>
            <w:vMerge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365C36" w:rsidRDefault="00365C36"/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6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 xml:space="preserve">всего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62" w:lineRule="auto"/>
              <w:ind w:left="6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>контрольные работы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62" w:lineRule="auto"/>
              <w:ind w:left="5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>практические работы</w:t>
            </w:r>
          </w:p>
        </w:tc>
        <w:tc>
          <w:tcPr>
            <w:tcW w:w="1528" w:type="dxa"/>
            <w:vMerge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365C36" w:rsidRDefault="00365C36"/>
        </w:tc>
        <w:tc>
          <w:tcPr>
            <w:tcW w:w="1528" w:type="dxa"/>
            <w:vMerge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365C36" w:rsidRDefault="00365C36"/>
        </w:tc>
      </w:tr>
      <w:tr w:rsidR="00365C36">
        <w:trPr>
          <w:trHeight w:hRule="exact" w:val="1220"/>
        </w:trPr>
        <w:tc>
          <w:tcPr>
            <w:tcW w:w="41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3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1.</w:t>
            </w:r>
          </w:p>
        </w:tc>
        <w:tc>
          <w:tcPr>
            <w:tcW w:w="456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 w:line="262" w:lineRule="auto"/>
              <w:ind w:left="58" w:right="576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Что изучает история.Источники исторических знаний.</w:t>
            </w:r>
          </w:p>
          <w:p w:rsidR="00365C36" w:rsidRDefault="007C6453">
            <w:pPr>
              <w:autoSpaceDE w:val="0"/>
              <w:autoSpaceDN w:val="0"/>
              <w:spacing w:before="58" w:after="0" w:line="262" w:lineRule="auto"/>
              <w:ind w:left="58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Специальные(вспомогательные)исторические дисциплины</w:t>
            </w:r>
          </w:p>
        </w:tc>
        <w:tc>
          <w:tcPr>
            <w:tcW w:w="59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3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3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3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Устный опрос;</w:t>
            </w:r>
          </w:p>
        </w:tc>
      </w:tr>
      <w:tr w:rsidR="00365C36">
        <w:trPr>
          <w:trHeight w:hRule="exact" w:val="67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2.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62" w:lineRule="auto"/>
              <w:ind w:left="58" w:right="288"/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Историческая хронология(счет лет «до н. э.» и«н. э.»).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Историческаякарта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Устный опрос; Тестирование;</w:t>
            </w:r>
          </w:p>
        </w:tc>
      </w:tr>
      <w:tr w:rsidR="00365C36">
        <w:trPr>
          <w:trHeight w:hRule="exact" w:val="94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3.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 w:line="271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Происхождение,расселение и эволюциядревнейшего человека.Условия жизни и занятияпервобытных людей.Овладение огнем.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0.5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Устный опрос; Тестирование;</w:t>
            </w:r>
          </w:p>
        </w:tc>
      </w:tr>
      <w:tr w:rsidR="00365C36" w:rsidRPr="007C6453">
        <w:trPr>
          <w:trHeight w:hRule="exact" w:val="149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3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4.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71" w:lineRule="auto"/>
              <w:ind w:left="58" w:right="28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Появление человекаразумного. Охота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исобирательство.Присваивающеехозяйство. Род и родовыеотношения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3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3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81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Устный опрос; Самооценка с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использованием«Оценочного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листа»;</w:t>
            </w:r>
          </w:p>
        </w:tc>
      </w:tr>
      <w:tr w:rsidR="00365C36">
        <w:trPr>
          <w:trHeight w:hRule="exact" w:val="122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5.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2" w:after="0" w:line="262" w:lineRule="auto"/>
              <w:ind w:left="58" w:right="1152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Древнейшие земледельцыи скотоводы: трудоваядеятельность,изобретения.</w:t>
            </w:r>
          </w:p>
          <w:p w:rsidR="00365C36" w:rsidRPr="007C6453" w:rsidRDefault="007C6453">
            <w:pPr>
              <w:autoSpaceDE w:val="0"/>
              <w:autoSpaceDN w:val="0"/>
              <w:spacing w:before="56" w:after="0" w:line="262" w:lineRule="auto"/>
              <w:ind w:left="58" w:right="720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Появлениеремесел. Производящеехозяйство. Развитиеобмена и торговли.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0.5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Устный опрос; Тестирование;</w:t>
            </w:r>
          </w:p>
        </w:tc>
      </w:tr>
      <w:tr w:rsidR="00365C36">
        <w:trPr>
          <w:trHeight w:hRule="exact" w:val="176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6.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2" w:after="0" w:line="271" w:lineRule="auto"/>
              <w:ind w:left="58" w:right="144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Переход от родовой ксоседской общине.Появление знати.Представления обокружающем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мире,верования первобытныхлюдей.</w:t>
            </w:r>
          </w:p>
          <w:p w:rsidR="00365C36" w:rsidRPr="007C6453" w:rsidRDefault="007C6453">
            <w:pPr>
              <w:autoSpaceDE w:val="0"/>
              <w:autoSpaceDN w:val="0"/>
              <w:spacing w:before="58" w:after="0" w:line="271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Искусствопервобытных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людей.Разложениепервобытнообщинныхотношений. На порогецивилизации.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62" w:lineRule="auto"/>
              <w:ind w:left="58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Контрольная работа;</w:t>
            </w:r>
          </w:p>
        </w:tc>
      </w:tr>
      <w:tr w:rsidR="00365C36">
        <w:trPr>
          <w:trHeight w:hRule="exact" w:val="1494"/>
        </w:trPr>
        <w:tc>
          <w:tcPr>
            <w:tcW w:w="41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7.</w:t>
            </w:r>
          </w:p>
        </w:tc>
        <w:tc>
          <w:tcPr>
            <w:tcW w:w="456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 w:line="271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Понятие ихронологические рамкиистории Древнего мира.Карта Древнегомира.Понятие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«ДревнийВосток».</w:t>
            </w:r>
          </w:p>
          <w:p w:rsidR="00365C36" w:rsidRPr="007C6453" w:rsidRDefault="007C6453">
            <w:pPr>
              <w:autoSpaceDE w:val="0"/>
              <w:autoSpaceDN w:val="0"/>
              <w:spacing w:before="56" w:after="0" w:line="262" w:lineRule="auto"/>
              <w:ind w:left="58" w:right="28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КартаДревневосточногомира.Природа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Египта.Условия жизни и занятиядревних египтян.</w:t>
            </w:r>
          </w:p>
        </w:tc>
        <w:tc>
          <w:tcPr>
            <w:tcW w:w="59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Устный опрос; Тестирование;</w:t>
            </w:r>
          </w:p>
        </w:tc>
      </w:tr>
      <w:tr w:rsidR="00365C36" w:rsidRPr="007C6453">
        <w:trPr>
          <w:trHeight w:hRule="exact" w:val="149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8.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 w:line="271" w:lineRule="auto"/>
              <w:ind w:left="58" w:right="576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Возникновениегосударственной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власти.Объединение Египта.Управление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государством(фараон, вельможи,чиновники).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 w:line="281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Устный опрос; Самооценка с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использованием«Оценочного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листа»;</w:t>
            </w:r>
          </w:p>
        </w:tc>
      </w:tr>
      <w:tr w:rsidR="00365C36">
        <w:trPr>
          <w:trHeight w:hRule="exact" w:val="67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3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9.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33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Положение и повинностинаселения.</w:t>
            </w:r>
          </w:p>
          <w:p w:rsidR="00365C36" w:rsidRDefault="007C6453">
            <w:pPr>
              <w:autoSpaceDE w:val="0"/>
              <w:autoSpaceDN w:val="0"/>
              <w:spacing w:before="56" w:after="0" w:line="230" w:lineRule="auto"/>
              <w:ind w:left="58"/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Развитиеземледелия, скотоводства,ремесел.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Рабы.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3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3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3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Устный опрос;</w:t>
            </w:r>
          </w:p>
        </w:tc>
      </w:tr>
      <w:tr w:rsidR="00365C36" w:rsidRPr="007C6453">
        <w:trPr>
          <w:trHeight w:hRule="exact" w:val="1896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10.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/>
              <w:ind w:left="58" w:right="28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Отношения Египта ссоседними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народами.Египетское войско.Завоевательные походыфараонов; Тутмос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III</w:t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.Могущество Египта приРамсесе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II</w:t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 w:line="281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Практическая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работа;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Самооценка с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использованием«Оценочного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листа»;</w:t>
            </w:r>
          </w:p>
        </w:tc>
      </w:tr>
    </w:tbl>
    <w:p w:rsidR="00365C36" w:rsidRPr="007C6453" w:rsidRDefault="00365C36">
      <w:pPr>
        <w:autoSpaceDE w:val="0"/>
        <w:autoSpaceDN w:val="0"/>
        <w:spacing w:after="0" w:line="14" w:lineRule="exact"/>
        <w:rPr>
          <w:lang w:val="ru-RU"/>
        </w:rPr>
      </w:pPr>
    </w:p>
    <w:p w:rsidR="00365C36" w:rsidRPr="007C6453" w:rsidRDefault="00365C36">
      <w:pPr>
        <w:rPr>
          <w:lang w:val="ru-RU"/>
        </w:rPr>
        <w:sectPr w:rsidR="00365C36" w:rsidRPr="007C6453">
          <w:pgSz w:w="11900" w:h="16840"/>
          <w:pgMar w:top="296" w:right="556" w:bottom="898" w:left="648" w:header="720" w:footer="720" w:gutter="0"/>
          <w:cols w:space="720" w:equalWidth="0">
            <w:col w:w="10696" w:space="0"/>
          </w:cols>
          <w:docGrid w:linePitch="360"/>
        </w:sectPr>
      </w:pPr>
    </w:p>
    <w:p w:rsidR="00365C36" w:rsidRPr="007C6453" w:rsidRDefault="00365C3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410"/>
        <w:gridCol w:w="4560"/>
        <w:gridCol w:w="594"/>
        <w:gridCol w:w="1316"/>
        <w:gridCol w:w="1358"/>
        <w:gridCol w:w="948"/>
        <w:gridCol w:w="1482"/>
      </w:tblGrid>
      <w:tr w:rsidR="00365C36" w:rsidRPr="007C6453">
        <w:trPr>
          <w:trHeight w:hRule="exact" w:val="149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11.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62" w:lineRule="auto"/>
              <w:ind w:left="58" w:right="1296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Религиозные верованияегиптян. Боги ДревнегоЕгипта. Храмы и жрецы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81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Устный опрос; Самооценка с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использованием«Оценочного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листа»;</w:t>
            </w:r>
          </w:p>
        </w:tc>
      </w:tr>
      <w:tr w:rsidR="00365C36" w:rsidRPr="007C6453">
        <w:trPr>
          <w:trHeight w:hRule="exact" w:val="149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12.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6" w:after="0" w:line="230" w:lineRule="auto"/>
              <w:jc w:val="center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Пирамиды и гробницы.Фараон-реформаторЭхнатон.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6" w:after="0" w:line="281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Устный опрос; Самооценка с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использованием«Оценочного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листа»;</w:t>
            </w:r>
          </w:p>
        </w:tc>
      </w:tr>
      <w:tr w:rsidR="00365C36">
        <w:trPr>
          <w:trHeight w:hRule="exact" w:val="149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13.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81" w:lineRule="auto"/>
              <w:ind w:left="58" w:right="144"/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Познания древнихегиптян (астрономия,математика, медицина).Письменность(иероглифы,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папирус).Открытие Ж. Ф.Шампольона. </w:t>
            </w:r>
            <w:r w:rsidRPr="007C645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ИскусствоДревнего Египта(архитектура,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рельефы,фрески).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71" w:lineRule="auto"/>
              <w:ind w:left="58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Контрольная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ВПР;</w:t>
            </w:r>
          </w:p>
        </w:tc>
      </w:tr>
      <w:tr w:rsidR="00365C36" w:rsidRPr="007C6453">
        <w:trPr>
          <w:trHeight w:hRule="exact" w:val="1766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14.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30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Природные условияМесопотамии(Междуречья).</w:t>
            </w:r>
          </w:p>
          <w:p w:rsidR="00365C36" w:rsidRPr="007C6453" w:rsidRDefault="007C6453">
            <w:pPr>
              <w:autoSpaceDE w:val="0"/>
              <w:autoSpaceDN w:val="0"/>
              <w:spacing w:before="56" w:after="0"/>
              <w:ind w:left="58" w:right="864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Занятиянаселения. Древнейшиегорода-государства.Создание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единогогосударства.Письменность. Мифы исказания.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81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Устный опрос; Тестирование;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Самооценка с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использованием«Оценочного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листа»;</w:t>
            </w:r>
          </w:p>
        </w:tc>
      </w:tr>
      <w:tr w:rsidR="00365C36">
        <w:trPr>
          <w:trHeight w:hRule="exact" w:val="946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15.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30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Древний Вавилон. ЦарьХаммурапи и его законы.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71" w:lineRule="auto"/>
              <w:ind w:left="58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Устный опрос; Тестирование; ВПР;</w:t>
            </w:r>
          </w:p>
        </w:tc>
      </w:tr>
      <w:tr w:rsidR="00365C36" w:rsidRPr="007C6453">
        <w:trPr>
          <w:trHeight w:hRule="exact" w:val="1766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16.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71" w:lineRule="auto"/>
              <w:ind w:left="58" w:right="144"/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Ассирия. Завоеванияассирийцев. Созданиесильной державы.Культурные сокровищаНиневии. </w:t>
            </w:r>
            <w:r w:rsidRPr="007C645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Гибельимперии.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 w:line="281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Устный опрос; Тестирование;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Самооценка с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использованием«Оценочного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листа»;</w:t>
            </w:r>
          </w:p>
        </w:tc>
      </w:tr>
      <w:tr w:rsidR="00365C36" w:rsidRPr="007C6453">
        <w:trPr>
          <w:trHeight w:hRule="exact" w:val="2040"/>
        </w:trPr>
        <w:tc>
          <w:tcPr>
            <w:tcW w:w="41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17.</w:t>
            </w:r>
          </w:p>
        </w:tc>
        <w:tc>
          <w:tcPr>
            <w:tcW w:w="456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УсилениеНововавилонскогоцарства.</w:t>
            </w:r>
          </w:p>
          <w:p w:rsidR="00365C36" w:rsidRDefault="007C6453">
            <w:pPr>
              <w:autoSpaceDE w:val="0"/>
              <w:autoSpaceDN w:val="0"/>
              <w:spacing w:before="5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Легендарныепамятники городаВавилона.</w:t>
            </w:r>
          </w:p>
        </w:tc>
        <w:tc>
          <w:tcPr>
            <w:tcW w:w="59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9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 w:line="283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Практическая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работа;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Самооценка с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использованием«Оценочного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листа»;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ВПР;</w:t>
            </w:r>
          </w:p>
        </w:tc>
      </w:tr>
      <w:tr w:rsidR="00365C36" w:rsidRPr="007C6453">
        <w:trPr>
          <w:trHeight w:hRule="exact" w:val="2038"/>
        </w:trPr>
        <w:tc>
          <w:tcPr>
            <w:tcW w:w="41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18.</w:t>
            </w:r>
          </w:p>
        </w:tc>
        <w:tc>
          <w:tcPr>
            <w:tcW w:w="456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 w:line="230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Природные условия, ихвлияние на занятияжителей.</w:t>
            </w:r>
          </w:p>
          <w:p w:rsidR="00365C36" w:rsidRPr="007C6453" w:rsidRDefault="007C6453">
            <w:pPr>
              <w:autoSpaceDE w:val="0"/>
              <w:autoSpaceDN w:val="0"/>
              <w:spacing w:before="58" w:after="0" w:line="262" w:lineRule="auto"/>
              <w:ind w:left="58" w:right="100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Финикия:развитие ремесел,караванной и морскойторговли. Города-государства.</w:t>
            </w:r>
          </w:p>
          <w:p w:rsidR="00365C36" w:rsidRPr="007C6453" w:rsidRDefault="007C6453">
            <w:pPr>
              <w:autoSpaceDE w:val="0"/>
              <w:autoSpaceDN w:val="0"/>
              <w:spacing w:before="56" w:after="0" w:line="230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Финикийскаяколонизация.Финикийский алфавит</w:t>
            </w:r>
          </w:p>
        </w:tc>
        <w:tc>
          <w:tcPr>
            <w:tcW w:w="59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94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 w:line="283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Практическая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работа;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Самооценка с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использованием«Оценочного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листа»;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ВПР;</w:t>
            </w:r>
          </w:p>
        </w:tc>
      </w:tr>
      <w:tr w:rsidR="00365C36" w:rsidRPr="007C6453">
        <w:trPr>
          <w:trHeight w:hRule="exact" w:val="174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19.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71" w:lineRule="auto"/>
              <w:ind w:left="58"/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Палестина и ее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население.ВозникновениеИзраильскогогосударства. ЦарьСоломон.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Религиозныеверования.</w:t>
            </w:r>
          </w:p>
          <w:p w:rsidR="00365C36" w:rsidRDefault="007C6453">
            <w:pPr>
              <w:autoSpaceDE w:val="0"/>
              <w:autoSpaceDN w:val="0"/>
              <w:spacing w:before="5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Ветхозаветныепредания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 w:line="281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Устный опрос; Тестирование;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Самооценка с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использованием«Оценочного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листа»;</w:t>
            </w:r>
          </w:p>
        </w:tc>
      </w:tr>
    </w:tbl>
    <w:p w:rsidR="00365C36" w:rsidRPr="007C6453" w:rsidRDefault="00365C36">
      <w:pPr>
        <w:autoSpaceDE w:val="0"/>
        <w:autoSpaceDN w:val="0"/>
        <w:spacing w:after="0" w:line="14" w:lineRule="exact"/>
        <w:rPr>
          <w:lang w:val="ru-RU"/>
        </w:rPr>
      </w:pPr>
    </w:p>
    <w:p w:rsidR="00365C36" w:rsidRPr="007C6453" w:rsidRDefault="00365C36">
      <w:pPr>
        <w:rPr>
          <w:lang w:val="ru-RU"/>
        </w:rPr>
        <w:sectPr w:rsidR="00365C36" w:rsidRPr="007C6453">
          <w:pgSz w:w="11900" w:h="16840"/>
          <w:pgMar w:top="284" w:right="556" w:bottom="728" w:left="648" w:header="720" w:footer="720" w:gutter="0"/>
          <w:cols w:space="720" w:equalWidth="0">
            <w:col w:w="10696" w:space="0"/>
          </w:cols>
          <w:docGrid w:linePitch="360"/>
        </w:sectPr>
      </w:pPr>
    </w:p>
    <w:p w:rsidR="00365C36" w:rsidRPr="007C6453" w:rsidRDefault="00365C3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410"/>
        <w:gridCol w:w="4560"/>
        <w:gridCol w:w="594"/>
        <w:gridCol w:w="1316"/>
        <w:gridCol w:w="1358"/>
        <w:gridCol w:w="948"/>
        <w:gridCol w:w="1482"/>
      </w:tblGrid>
      <w:tr w:rsidR="00365C36" w:rsidRPr="007C6453">
        <w:trPr>
          <w:trHeight w:hRule="exact" w:val="149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20.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62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Завоевания персов.Государство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Ахеменидов.Великие цари: Кир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II</w:t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Великий, Дарий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I</w:t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81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Устный опрос; Самооценка с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использованием«Оценочного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листа»;</w:t>
            </w:r>
          </w:p>
        </w:tc>
      </w:tr>
      <w:tr w:rsidR="00365C36" w:rsidRPr="007C6453">
        <w:trPr>
          <w:trHeight w:hRule="exact" w:val="203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21.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71" w:lineRule="auto"/>
              <w:ind w:left="58" w:right="144"/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Расширение территории державы.Государственное устройство. Центр и сатрапии, управление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империей.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Религия персов.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6" w:after="0" w:line="283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Практическая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работа;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Самооценка с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использованием«Оценочного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листа»;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ВПР;</w:t>
            </w:r>
          </w:p>
        </w:tc>
      </w:tr>
      <w:tr w:rsidR="00365C36" w:rsidRPr="007C6453">
        <w:trPr>
          <w:trHeight w:hRule="exact" w:val="1768"/>
        </w:trPr>
        <w:tc>
          <w:tcPr>
            <w:tcW w:w="41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22.</w:t>
            </w:r>
          </w:p>
        </w:tc>
        <w:tc>
          <w:tcPr>
            <w:tcW w:w="456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/>
              <w:ind w:left="58" w:right="144"/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Природные условияДревнего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Китая.Хозяйственнаядеятельность и условияжизни населения.Древнейшие царства.Создание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объединеннойимперии.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ЦиньШихуанди.</w:t>
            </w:r>
          </w:p>
          <w:p w:rsidR="00365C36" w:rsidRDefault="007C6453">
            <w:pPr>
              <w:autoSpaceDE w:val="0"/>
              <w:autoSpaceDN w:val="0"/>
              <w:spacing w:before="5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ВозведениеВеликой Китайскойстены.</w:t>
            </w:r>
          </w:p>
          <w:p w:rsidR="00365C36" w:rsidRDefault="007C6453">
            <w:pPr>
              <w:autoSpaceDE w:val="0"/>
              <w:autoSpaceDN w:val="0"/>
              <w:spacing w:before="56" w:after="0" w:line="233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Правлениединастии Хань.</w:t>
            </w:r>
          </w:p>
        </w:tc>
        <w:tc>
          <w:tcPr>
            <w:tcW w:w="59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 w:line="281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Устный опрос; Самооценка с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использованием«Оценочного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листа»;</w:t>
            </w:r>
          </w:p>
        </w:tc>
      </w:tr>
      <w:tr w:rsidR="00365C36" w:rsidRPr="007C6453">
        <w:trPr>
          <w:trHeight w:hRule="exact" w:val="190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23.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6" w:after="0" w:line="262" w:lineRule="auto"/>
              <w:ind w:left="58" w:right="144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Жизнь в империи:правители и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подданные,положение различных групп населения.</w:t>
            </w:r>
          </w:p>
          <w:p w:rsidR="00365C36" w:rsidRPr="007C6453" w:rsidRDefault="007C6453">
            <w:pPr>
              <w:autoSpaceDE w:val="0"/>
              <w:autoSpaceDN w:val="0"/>
              <w:spacing w:before="58" w:after="0" w:line="262" w:lineRule="auto"/>
              <w:ind w:left="58" w:right="28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Развитие ремесел и торговли.Великий шелковый путь.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6" w:after="0" w:line="283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Устный опрос; Самооценка с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использованием«Оценочного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листа»;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ВПР;</w:t>
            </w:r>
          </w:p>
        </w:tc>
      </w:tr>
      <w:tr w:rsidR="00365C36" w:rsidRPr="007C6453">
        <w:trPr>
          <w:trHeight w:hRule="exact" w:val="149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24.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 w:line="230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Религиозно-философские учения.</w:t>
            </w:r>
          </w:p>
          <w:p w:rsidR="00365C36" w:rsidRDefault="007C6453">
            <w:pPr>
              <w:autoSpaceDE w:val="0"/>
              <w:autoSpaceDN w:val="0"/>
              <w:spacing w:before="58" w:after="0" w:line="262" w:lineRule="auto"/>
              <w:ind w:left="58" w:right="144"/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Конфуций.Научные знания и изобретения древних китайцев.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Храмы.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0.5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 w:line="281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Самооценка с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использованием«Оценочного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листа»;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ВПР;</w:t>
            </w:r>
          </w:p>
        </w:tc>
      </w:tr>
      <w:tr w:rsidR="00365C36" w:rsidRPr="007C6453">
        <w:trPr>
          <w:trHeight w:hRule="exact" w:val="1766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25.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71" w:lineRule="auto"/>
              <w:ind w:left="58" w:right="28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Природные условия Древней Греции. Занятия населения. Древнейшие государства на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Крите.Расцвет и гибель Минойской цивилизации.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81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Устный опрос; Тестирование;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Самооценка с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использованием«Оценочного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листа»;</w:t>
            </w:r>
          </w:p>
        </w:tc>
      </w:tr>
      <w:tr w:rsidR="00365C36" w:rsidRPr="007C6453">
        <w:trPr>
          <w:trHeight w:hRule="exact" w:val="176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26.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Государства АхейскойГреции (Микены,Тиринф).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 w:line="281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Устный опрос; Тестирование;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Самооценка с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использованием«Оценочного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листа»;</w:t>
            </w:r>
          </w:p>
        </w:tc>
      </w:tr>
      <w:tr w:rsidR="00365C36" w:rsidRPr="007C6453">
        <w:trPr>
          <w:trHeight w:hRule="exact" w:val="202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27.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 w:line="230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Троянская война.Вторжение дорийских племен.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 w:line="283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Практическая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работа;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Самооценка с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использованием«Оценочного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листа»;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ВПР;</w:t>
            </w:r>
          </w:p>
        </w:tc>
      </w:tr>
    </w:tbl>
    <w:p w:rsidR="00365C36" w:rsidRPr="007C6453" w:rsidRDefault="00365C36">
      <w:pPr>
        <w:autoSpaceDE w:val="0"/>
        <w:autoSpaceDN w:val="0"/>
        <w:spacing w:after="0" w:line="14" w:lineRule="exact"/>
        <w:rPr>
          <w:lang w:val="ru-RU"/>
        </w:rPr>
      </w:pPr>
    </w:p>
    <w:p w:rsidR="00365C36" w:rsidRPr="007C6453" w:rsidRDefault="00365C36">
      <w:pPr>
        <w:rPr>
          <w:lang w:val="ru-RU"/>
        </w:rPr>
        <w:sectPr w:rsidR="00365C36" w:rsidRPr="007C6453">
          <w:pgSz w:w="11900" w:h="16840"/>
          <w:pgMar w:top="284" w:right="556" w:bottom="996" w:left="648" w:header="720" w:footer="720" w:gutter="0"/>
          <w:cols w:space="720" w:equalWidth="0">
            <w:col w:w="10696" w:space="0"/>
          </w:cols>
          <w:docGrid w:linePitch="360"/>
        </w:sectPr>
      </w:pPr>
    </w:p>
    <w:p w:rsidR="00365C36" w:rsidRPr="007C6453" w:rsidRDefault="00365C3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410"/>
        <w:gridCol w:w="4560"/>
        <w:gridCol w:w="594"/>
        <w:gridCol w:w="1316"/>
        <w:gridCol w:w="1358"/>
        <w:gridCol w:w="948"/>
        <w:gridCol w:w="1482"/>
      </w:tblGrid>
      <w:tr w:rsidR="00365C36" w:rsidRPr="007C6453">
        <w:trPr>
          <w:trHeight w:hRule="exact" w:val="176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28.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Поэмы Гомера «Илиада»,«Одиссея».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81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Устный опрос; Тестирование;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Самооценка с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использованием«Оценочного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листа»;</w:t>
            </w:r>
          </w:p>
        </w:tc>
      </w:tr>
      <w:tr w:rsidR="00365C36" w:rsidRPr="007C6453">
        <w:trPr>
          <w:trHeight w:hRule="exact" w:val="176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29.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62" w:lineRule="auto"/>
              <w:ind w:left="58" w:right="576"/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Подъем хозяйственной жизни после «темных веков».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Развитие земледелия и ремесла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2" w:after="0" w:line="281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Устный опрос; Тестирование;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Самооценка с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использованием«Оценочного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листа»;</w:t>
            </w:r>
          </w:p>
        </w:tc>
      </w:tr>
      <w:tr w:rsidR="00365C36" w:rsidRPr="007C6453">
        <w:trPr>
          <w:trHeight w:hRule="exact" w:val="1824"/>
        </w:trPr>
        <w:tc>
          <w:tcPr>
            <w:tcW w:w="41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30.</w:t>
            </w:r>
          </w:p>
        </w:tc>
        <w:tc>
          <w:tcPr>
            <w:tcW w:w="456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 w:line="262" w:lineRule="auto"/>
              <w:ind w:left="58" w:right="1152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Становление полисов, их политическое устройство.Аристократия и демос</w:t>
            </w:r>
          </w:p>
        </w:tc>
        <w:tc>
          <w:tcPr>
            <w:tcW w:w="59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 w:line="283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Устный опрос; Тестирование;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Самооценка с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использованием«Оценочного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листа»;</w:t>
            </w:r>
          </w:p>
        </w:tc>
      </w:tr>
      <w:tr w:rsidR="00365C36" w:rsidRPr="007C6453">
        <w:trPr>
          <w:trHeight w:hRule="exact" w:val="1496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31.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 w:line="262" w:lineRule="auto"/>
              <w:ind w:left="58" w:right="432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Великая греческая колонизация. Метрополии и колонии.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 w:line="281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Устный опрос; Самооценка с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использованием«Оценочного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листа»;</w:t>
            </w:r>
          </w:p>
        </w:tc>
      </w:tr>
      <w:tr w:rsidR="00365C36" w:rsidRPr="007C6453">
        <w:trPr>
          <w:trHeight w:hRule="exact" w:val="149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32.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62" w:lineRule="auto"/>
              <w:ind w:left="58" w:right="144"/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Афины: утверждение демократии. Законы Солона.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Реформы Клисфена, их значение.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81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Устный опрос; Самооценка с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использованием«Оценочного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листа»;</w:t>
            </w:r>
          </w:p>
        </w:tc>
      </w:tr>
      <w:tr w:rsidR="00365C36" w:rsidRPr="007C6453">
        <w:trPr>
          <w:trHeight w:hRule="exact" w:val="1766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33.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2" w:after="0" w:line="271" w:lineRule="auto"/>
              <w:ind w:left="58" w:right="144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Спарта: основные группы населения, политическое устройство. Организация военного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дела.Спартанское воспитание.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2" w:after="0" w:line="281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Устный опрос; Тестирование;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Самооценка с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использованием«Оценочного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листа»;</w:t>
            </w:r>
          </w:p>
        </w:tc>
      </w:tr>
      <w:tr w:rsidR="00365C36" w:rsidRPr="007C6453">
        <w:trPr>
          <w:trHeight w:hRule="exact" w:val="1496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34.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62" w:lineRule="auto"/>
              <w:ind w:left="58" w:right="288"/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Греко-персидские войны. Причины войн.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Походы персов на Грецию.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 w:line="281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Устный опрос; Самооценка с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использованием«Оценочного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листа»;</w:t>
            </w:r>
          </w:p>
        </w:tc>
      </w:tr>
      <w:tr w:rsidR="00365C36" w:rsidRPr="007C6453">
        <w:trPr>
          <w:trHeight w:hRule="exact" w:val="176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35.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 w:line="271" w:lineRule="auto"/>
              <w:ind w:left="58" w:right="576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Битва при Марафоне, ее значение. Усиление афинского могущества; Фемистокл. Битва при Фермопилах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 w:line="281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Устный опрос; Тестирование;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Самооценка с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использованием«Оценочного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листа»;</w:t>
            </w:r>
          </w:p>
        </w:tc>
      </w:tr>
      <w:tr w:rsidR="00365C36" w:rsidRPr="007C6453">
        <w:trPr>
          <w:trHeight w:hRule="exact" w:val="174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36.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 w:line="262" w:lineRule="auto"/>
              <w:ind w:left="58" w:right="432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Захват персами Аттики. Победы греков в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Саламинском сражении,при Платеях и Микале.</w:t>
            </w:r>
          </w:p>
          <w:p w:rsidR="00365C36" w:rsidRDefault="007C6453">
            <w:pPr>
              <w:autoSpaceDE w:val="0"/>
              <w:autoSpaceDN w:val="0"/>
              <w:spacing w:before="56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Итоги греко-персидских войн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 w:line="281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Устный опрос; Тестирование;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Самооценка с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использованием«Оценочного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листа»;</w:t>
            </w:r>
          </w:p>
        </w:tc>
      </w:tr>
    </w:tbl>
    <w:p w:rsidR="00365C36" w:rsidRPr="007C6453" w:rsidRDefault="00365C36">
      <w:pPr>
        <w:autoSpaceDE w:val="0"/>
        <w:autoSpaceDN w:val="0"/>
        <w:spacing w:after="0" w:line="14" w:lineRule="exact"/>
        <w:rPr>
          <w:lang w:val="ru-RU"/>
        </w:rPr>
      </w:pPr>
    </w:p>
    <w:p w:rsidR="00365C36" w:rsidRPr="007C6453" w:rsidRDefault="00365C36">
      <w:pPr>
        <w:rPr>
          <w:lang w:val="ru-RU"/>
        </w:rPr>
        <w:sectPr w:rsidR="00365C36" w:rsidRPr="007C6453">
          <w:pgSz w:w="11900" w:h="16840"/>
          <w:pgMar w:top="284" w:right="556" w:bottom="562" w:left="648" w:header="720" w:footer="720" w:gutter="0"/>
          <w:cols w:space="720" w:equalWidth="0">
            <w:col w:w="10696" w:space="0"/>
          </w:cols>
          <w:docGrid w:linePitch="360"/>
        </w:sectPr>
      </w:pPr>
    </w:p>
    <w:p w:rsidR="00365C36" w:rsidRPr="007C6453" w:rsidRDefault="00365C3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410"/>
        <w:gridCol w:w="4560"/>
        <w:gridCol w:w="594"/>
        <w:gridCol w:w="1316"/>
        <w:gridCol w:w="1358"/>
        <w:gridCol w:w="948"/>
        <w:gridCol w:w="1482"/>
      </w:tblGrid>
      <w:tr w:rsidR="00365C36" w:rsidRPr="007C6453">
        <w:trPr>
          <w:trHeight w:hRule="exact" w:val="160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37.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71" w:lineRule="auto"/>
              <w:ind w:left="58" w:right="288"/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Возвышение Афинского государства. Афины при Перикле.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Хозяйственная жизнь. Развитие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рабовладения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81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Устный опрос; Самооценка с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использованием«Оценочного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листа»;</w:t>
            </w:r>
          </w:p>
        </w:tc>
      </w:tr>
      <w:tr w:rsidR="00365C36">
        <w:trPr>
          <w:trHeight w:hRule="exact" w:val="946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38.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62" w:lineRule="auto"/>
              <w:ind w:left="58" w:right="144"/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Пелопоннесская война:причины, участники,итоги.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Упадок Эллады.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71" w:lineRule="auto"/>
              <w:ind w:left="58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Устный опрос; Практическая работа;</w:t>
            </w:r>
          </w:p>
        </w:tc>
      </w:tr>
      <w:tr w:rsidR="00365C36" w:rsidRPr="007C6453">
        <w:trPr>
          <w:trHeight w:hRule="exact" w:val="1766"/>
        </w:trPr>
        <w:tc>
          <w:tcPr>
            <w:tcW w:w="41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39.</w:t>
            </w:r>
          </w:p>
        </w:tc>
        <w:tc>
          <w:tcPr>
            <w:tcW w:w="456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62" w:lineRule="auto"/>
              <w:ind w:left="58" w:right="288"/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Религия древних греков;пантеон богов.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Храмы и жрецы.</w:t>
            </w:r>
          </w:p>
        </w:tc>
        <w:tc>
          <w:tcPr>
            <w:tcW w:w="59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0.5</w:t>
            </w:r>
          </w:p>
        </w:tc>
        <w:tc>
          <w:tcPr>
            <w:tcW w:w="94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 w:line="283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Устный опрос; Тестирование;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Самооценка с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использованием«Оценочного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листа»;</w:t>
            </w:r>
          </w:p>
        </w:tc>
      </w:tr>
      <w:tr w:rsidR="00365C36" w:rsidRPr="007C6453">
        <w:trPr>
          <w:trHeight w:hRule="exact" w:val="176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40.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 w:line="271" w:lineRule="auto"/>
              <w:ind w:left="58" w:right="432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Развитие наук. Греческая философия. Школа и образование. Литература.Греческое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искусство:архитектура, скульптура.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 w:line="281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Устный опрос; Тестирование;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Самооценка с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использованием«Оценочного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листа»;</w:t>
            </w:r>
          </w:p>
        </w:tc>
      </w:tr>
      <w:tr w:rsidR="00365C36">
        <w:trPr>
          <w:trHeight w:hRule="exact" w:val="946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41.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30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Повседневная жизнь и быт древних греков.</w:t>
            </w:r>
          </w:p>
          <w:p w:rsidR="00365C36" w:rsidRPr="007C6453" w:rsidRDefault="007C6453">
            <w:pPr>
              <w:autoSpaceDE w:val="0"/>
              <w:autoSpaceDN w:val="0"/>
              <w:spacing w:before="58" w:after="0" w:line="262" w:lineRule="auto"/>
              <w:ind w:left="58" w:right="576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Досуг(театр, спортивные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состязания).Общегреческие игры в Олимпии.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71" w:lineRule="auto"/>
              <w:ind w:left="58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Контрольная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ВПР;</w:t>
            </w:r>
          </w:p>
        </w:tc>
      </w:tr>
      <w:tr w:rsidR="00365C36">
        <w:trPr>
          <w:trHeight w:hRule="exact" w:val="946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42.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71" w:lineRule="auto"/>
              <w:ind w:left="58" w:right="576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Возвышение Македонии. Политика Филиппа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II</w:t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.Главенство Македонии над греческими полисами.Коринфский союз.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Устный опрос;</w:t>
            </w:r>
          </w:p>
        </w:tc>
      </w:tr>
      <w:tr w:rsidR="00365C36">
        <w:trPr>
          <w:trHeight w:hRule="exact" w:val="122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43.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2" w:after="0"/>
              <w:ind w:left="58" w:right="720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Александр Македонский и его завоевания на Востоке. Распад державы Александра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Македонского.Эллинистические государства Востока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Устный опрос;</w:t>
            </w:r>
          </w:p>
        </w:tc>
      </w:tr>
      <w:tr w:rsidR="00365C36">
        <w:trPr>
          <w:trHeight w:hRule="exact" w:val="94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44.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2" w:after="0" w:line="262" w:lineRule="auto"/>
              <w:ind w:left="58" w:right="432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 Культура эллинистического мира.Александрия Египетская.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0.5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71" w:lineRule="auto"/>
              <w:ind w:left="58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Тестирование;</w:t>
            </w:r>
          </w:p>
        </w:tc>
      </w:tr>
      <w:tr w:rsidR="00365C36" w:rsidRPr="007C6453">
        <w:trPr>
          <w:trHeight w:hRule="exact" w:val="176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45.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71" w:lineRule="auto"/>
              <w:ind w:left="58" w:right="144"/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Природа и население Апеннинского полуострова в древности.Этрусские города-государства.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Наследие этрусков. Легенды обосновании Рима.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0.5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 w:line="281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Практическая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работа;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Самооценка с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использованием«Оценочного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листа»;</w:t>
            </w:r>
          </w:p>
        </w:tc>
      </w:tr>
      <w:tr w:rsidR="00365C36">
        <w:trPr>
          <w:trHeight w:hRule="exact" w:val="676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46.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2" w:after="0" w:line="262" w:lineRule="auto"/>
              <w:ind w:left="58" w:right="432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Рим эпохи царей. Республика римских граждан. Патриции и плебеи. Управление и законы.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Устный опрос; Тестирование;</w:t>
            </w:r>
          </w:p>
        </w:tc>
      </w:tr>
      <w:tr w:rsidR="00365C36">
        <w:trPr>
          <w:trHeight w:hRule="exact" w:val="67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47.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 w:line="262" w:lineRule="auto"/>
              <w:ind w:left="58" w:right="28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Римское войско.Верования древних римлян. Боги. Жрецы.Завоевание Римом Италии.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0.5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62" w:lineRule="auto"/>
              <w:ind w:left="58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Практическая работа;</w:t>
            </w:r>
          </w:p>
        </w:tc>
      </w:tr>
      <w:tr w:rsidR="00365C36">
        <w:trPr>
          <w:trHeight w:hRule="exact" w:val="40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48.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Войны Рима с Карфагеном.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Устный опрос;</w:t>
            </w:r>
          </w:p>
        </w:tc>
      </w:tr>
      <w:tr w:rsidR="00365C36">
        <w:trPr>
          <w:trHeight w:hRule="exact" w:val="45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49.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Ганнибал; битва при Каннах. Поражение Карфагена.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Устный опрос;</w:t>
            </w:r>
          </w:p>
        </w:tc>
      </w:tr>
      <w:tr w:rsidR="00365C36">
        <w:trPr>
          <w:trHeight w:hRule="exact" w:val="67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50.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62" w:lineRule="auto"/>
              <w:ind w:left="58" w:right="144"/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Римские провинции.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Устный опрос;</w:t>
            </w:r>
          </w:p>
        </w:tc>
      </w:tr>
      <w:tr w:rsidR="00365C36">
        <w:trPr>
          <w:trHeight w:hRule="exact" w:val="38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51.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2" w:after="0" w:line="230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Подъем сельского хозяйства. Латифундии.Рабство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Устный опрос;</w:t>
            </w:r>
          </w:p>
        </w:tc>
      </w:tr>
    </w:tbl>
    <w:p w:rsidR="00365C36" w:rsidRDefault="00365C36">
      <w:pPr>
        <w:autoSpaceDE w:val="0"/>
        <w:autoSpaceDN w:val="0"/>
        <w:spacing w:after="0" w:line="14" w:lineRule="exact"/>
      </w:pPr>
    </w:p>
    <w:p w:rsidR="00365C36" w:rsidRDefault="00365C36">
      <w:pPr>
        <w:sectPr w:rsidR="00365C36">
          <w:pgSz w:w="11900" w:h="16840"/>
          <w:pgMar w:top="284" w:right="556" w:bottom="538" w:left="648" w:header="720" w:footer="720" w:gutter="0"/>
          <w:cols w:space="720" w:equalWidth="0">
            <w:col w:w="10696" w:space="0"/>
          </w:cols>
          <w:docGrid w:linePitch="360"/>
        </w:sectPr>
      </w:pPr>
    </w:p>
    <w:p w:rsidR="00365C36" w:rsidRDefault="00365C36">
      <w:pPr>
        <w:autoSpaceDE w:val="0"/>
        <w:autoSpaceDN w:val="0"/>
        <w:spacing w:after="66" w:line="220" w:lineRule="exact"/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410"/>
        <w:gridCol w:w="4560"/>
        <w:gridCol w:w="594"/>
        <w:gridCol w:w="1316"/>
        <w:gridCol w:w="1358"/>
        <w:gridCol w:w="948"/>
        <w:gridCol w:w="1482"/>
      </w:tblGrid>
      <w:tr w:rsidR="00365C36">
        <w:trPr>
          <w:trHeight w:hRule="exact" w:val="122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52.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/>
              <w:ind w:left="58" w:right="144"/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Борьба за аграрную реформу. Деятельность братьев Гракхов: проекты реформ, мероприятия,итоги.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Гражданская война и установление диктатуры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Суллы.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Устный опрос;</w:t>
            </w:r>
          </w:p>
        </w:tc>
      </w:tr>
      <w:tr w:rsidR="00365C36" w:rsidRPr="007C6453">
        <w:trPr>
          <w:trHeight w:hRule="exact" w:val="204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53.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Восстание Спартака.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0.5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 w:line="283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Практическая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работа;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Самооценка с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использованием«Оценочного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листа»;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ВПР;</w:t>
            </w:r>
          </w:p>
        </w:tc>
      </w:tr>
      <w:tr w:rsidR="00365C36" w:rsidRPr="007C6453">
        <w:trPr>
          <w:trHeight w:hRule="exact" w:val="149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54.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71" w:lineRule="auto"/>
              <w:ind w:left="58" w:right="644"/>
              <w:jc w:val="both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Участие армии в гражданских войнах.Первый триумвират. Гай Юлий Цезарь: путь к власти, диктатура.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81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Устный опрос; Самооценка с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использованием«Оценочного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листа»;</w:t>
            </w:r>
          </w:p>
        </w:tc>
      </w:tr>
      <w:tr w:rsidR="00365C36" w:rsidRPr="007C6453">
        <w:trPr>
          <w:trHeight w:hRule="exact" w:val="176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55.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 w:line="262" w:lineRule="auto"/>
              <w:ind w:left="58" w:right="720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Борьба между наследниками Цезаря.Победа Октавиана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0.5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 w:line="281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Практическая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работа;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Самооценка с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использованием«Оценочного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листа»;</w:t>
            </w:r>
          </w:p>
        </w:tc>
      </w:tr>
      <w:tr w:rsidR="00365C36">
        <w:trPr>
          <w:trHeight w:hRule="exact" w:val="67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56.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6" w:after="0" w:line="262" w:lineRule="auto"/>
              <w:ind w:left="58" w:right="144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Установление императорской власти.Октавиан Август.Императоры Рима:завоеватели и правители.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Устный опрос; Тестирование;</w:t>
            </w:r>
          </w:p>
        </w:tc>
      </w:tr>
      <w:tr w:rsidR="00365C36">
        <w:trPr>
          <w:trHeight w:hRule="exact" w:val="94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57.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 w:line="271" w:lineRule="auto"/>
              <w:ind w:left="58" w:right="144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Римская империя:территория, управление.Римское гражданство.Повседневная жизнь встолице и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провинциях.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71" w:lineRule="auto"/>
              <w:ind w:left="58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Устный опрос; Практическая работа;</w:t>
            </w:r>
          </w:p>
        </w:tc>
      </w:tr>
      <w:tr w:rsidR="00365C36">
        <w:trPr>
          <w:trHeight w:hRule="exact" w:val="67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58.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Возникновение и распространение христианства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Устный опрос; Тестирование;</w:t>
            </w:r>
          </w:p>
        </w:tc>
      </w:tr>
      <w:tr w:rsidR="00365C36">
        <w:trPr>
          <w:trHeight w:hRule="exact" w:val="94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59.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 w:line="271" w:lineRule="auto"/>
              <w:ind w:left="58" w:right="144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Император Константин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I</w:t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,перенос столицы в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Константинополь.Разделение Римской империи на Западную и Восточную части.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Устный опрос;</w:t>
            </w:r>
          </w:p>
        </w:tc>
      </w:tr>
      <w:tr w:rsidR="00365C36">
        <w:trPr>
          <w:trHeight w:hRule="exact" w:val="40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60.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Промежуточная аттестация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Устный опрос;</w:t>
            </w:r>
          </w:p>
        </w:tc>
      </w:tr>
      <w:tr w:rsidR="00365C36">
        <w:trPr>
          <w:trHeight w:hRule="exact" w:val="67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61.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 w:line="262" w:lineRule="auto"/>
              <w:ind w:left="58" w:right="576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Начало Великого переселения народов. Рим и варвары.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Устный опрос;</w:t>
            </w:r>
          </w:p>
        </w:tc>
      </w:tr>
      <w:tr w:rsidR="00365C36">
        <w:trPr>
          <w:trHeight w:hRule="exact" w:val="67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62.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Падение Западной Римской империи.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62" w:lineRule="auto"/>
              <w:ind w:left="58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Письменный контроль;</w:t>
            </w:r>
          </w:p>
        </w:tc>
      </w:tr>
      <w:tr w:rsidR="00365C36" w:rsidRPr="007C6453">
        <w:trPr>
          <w:trHeight w:hRule="exact" w:val="176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63.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2" w:after="0" w:line="262" w:lineRule="auto"/>
              <w:ind w:left="58" w:right="144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Римская литература,золотой век поэзии.Ораторское искусство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0.5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2" w:after="0" w:line="281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Устный опрос; Самооценка с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использованием«Оценочного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листа»;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ВПР;</w:t>
            </w:r>
          </w:p>
        </w:tc>
      </w:tr>
      <w:tr w:rsidR="00365C36" w:rsidRPr="007C6453">
        <w:trPr>
          <w:trHeight w:hRule="exact" w:val="174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64.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 w:line="230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Цицерон. Развитие наук.Римские историки.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0" w:after="0" w:line="283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Устный опрос; Тестирование;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Самооценка с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использованием«Оценочного </w:t>
            </w:r>
            <w:r w:rsidRPr="007C6453">
              <w:rPr>
                <w:lang w:val="ru-RU"/>
              </w:rPr>
              <w:br/>
            </w: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листа»;</w:t>
            </w:r>
          </w:p>
        </w:tc>
      </w:tr>
    </w:tbl>
    <w:p w:rsidR="00365C36" w:rsidRPr="007C6453" w:rsidRDefault="00365C36">
      <w:pPr>
        <w:autoSpaceDE w:val="0"/>
        <w:autoSpaceDN w:val="0"/>
        <w:spacing w:after="0" w:line="14" w:lineRule="exact"/>
        <w:rPr>
          <w:lang w:val="ru-RU"/>
        </w:rPr>
      </w:pPr>
    </w:p>
    <w:p w:rsidR="00365C36" w:rsidRPr="007C6453" w:rsidRDefault="00365C36">
      <w:pPr>
        <w:rPr>
          <w:lang w:val="ru-RU"/>
        </w:rPr>
        <w:sectPr w:rsidR="00365C36" w:rsidRPr="007C6453">
          <w:pgSz w:w="11900" w:h="16840"/>
          <w:pgMar w:top="284" w:right="556" w:bottom="610" w:left="648" w:header="720" w:footer="720" w:gutter="0"/>
          <w:cols w:space="720" w:equalWidth="0">
            <w:col w:w="10696" w:space="0"/>
          </w:cols>
          <w:docGrid w:linePitch="360"/>
        </w:sectPr>
      </w:pPr>
    </w:p>
    <w:p w:rsidR="00365C36" w:rsidRPr="007C6453" w:rsidRDefault="00365C3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410"/>
        <w:gridCol w:w="4560"/>
        <w:gridCol w:w="594"/>
        <w:gridCol w:w="1316"/>
        <w:gridCol w:w="1358"/>
        <w:gridCol w:w="948"/>
        <w:gridCol w:w="1482"/>
      </w:tblGrid>
      <w:tr w:rsidR="00365C36">
        <w:trPr>
          <w:trHeight w:hRule="exact" w:val="67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65.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62" w:lineRule="auto"/>
              <w:ind w:left="58" w:right="144"/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Искусство Древнего Рима:архитектура, скульптура.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Пантеон.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Тестирование;</w:t>
            </w:r>
          </w:p>
        </w:tc>
      </w:tr>
      <w:tr w:rsidR="00365C36">
        <w:trPr>
          <w:trHeight w:hRule="exact" w:val="67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66.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6" w:after="0" w:line="262" w:lineRule="auto"/>
              <w:ind w:left="58" w:right="144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Историческое и культурное наследие цивилизаций Древнего мира.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33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6" w:after="0" w:line="262" w:lineRule="auto"/>
              <w:ind w:left="58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Устный опрос; Зачет;</w:t>
            </w:r>
          </w:p>
        </w:tc>
      </w:tr>
      <w:tr w:rsidR="00365C36">
        <w:trPr>
          <w:trHeight w:hRule="exact" w:val="676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67.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82" w:after="0" w:line="262" w:lineRule="auto"/>
              <w:ind w:left="58" w:right="144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Историческое и культурное наследие цивилизаций Древнего мира.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82" w:after="0" w:line="262" w:lineRule="auto"/>
              <w:ind w:left="58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Устный опрос; Зачет;</w:t>
            </w:r>
          </w:p>
        </w:tc>
      </w:tr>
      <w:tr w:rsidR="00365C36">
        <w:trPr>
          <w:trHeight w:hRule="exact" w:val="40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68.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Всероссийская проверочная работа ВПР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ВПР;</w:t>
            </w:r>
          </w:p>
        </w:tc>
      </w:tr>
      <w:tr w:rsidR="00365C36">
        <w:trPr>
          <w:trHeight w:hRule="exact" w:val="380"/>
        </w:trPr>
        <w:tc>
          <w:tcPr>
            <w:tcW w:w="4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Pr="007C6453" w:rsidRDefault="007C6453">
            <w:pPr>
              <w:autoSpaceDE w:val="0"/>
              <w:autoSpaceDN w:val="0"/>
              <w:spacing w:before="78" w:after="0" w:line="230" w:lineRule="auto"/>
              <w:ind w:left="58"/>
              <w:rPr>
                <w:lang w:val="ru-RU"/>
              </w:rPr>
            </w:pPr>
            <w:r w:rsidRPr="007C6453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ОБЩЕЕ КОЛИЧЕСТВО ЧАСОВ ПО ПРОГРАММЕ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68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5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7C6453">
            <w:pPr>
              <w:autoSpaceDE w:val="0"/>
              <w:autoSpaceDN w:val="0"/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15</w:t>
            </w:r>
          </w:p>
        </w:tc>
        <w:tc>
          <w:tcPr>
            <w:tcW w:w="2430" w:type="dxa"/>
            <w:gridSpan w:val="2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365C36" w:rsidRDefault="00365C36"/>
        </w:tc>
      </w:tr>
    </w:tbl>
    <w:p w:rsidR="00365C36" w:rsidRDefault="00365C36">
      <w:pPr>
        <w:autoSpaceDE w:val="0"/>
        <w:autoSpaceDN w:val="0"/>
        <w:spacing w:after="0" w:line="14" w:lineRule="exact"/>
      </w:pPr>
    </w:p>
    <w:p w:rsidR="00365C36" w:rsidRDefault="00365C36">
      <w:pPr>
        <w:sectPr w:rsidR="00365C36">
          <w:pgSz w:w="11900" w:h="16840"/>
          <w:pgMar w:top="284" w:right="556" w:bottom="1440" w:left="648" w:header="720" w:footer="720" w:gutter="0"/>
          <w:cols w:space="720" w:equalWidth="0">
            <w:col w:w="10696" w:space="0"/>
          </w:cols>
          <w:docGrid w:linePitch="360"/>
        </w:sectPr>
      </w:pPr>
    </w:p>
    <w:p w:rsidR="00365C36" w:rsidRDefault="00365C36">
      <w:pPr>
        <w:autoSpaceDE w:val="0"/>
        <w:autoSpaceDN w:val="0"/>
        <w:spacing w:after="78" w:line="220" w:lineRule="exact"/>
      </w:pPr>
    </w:p>
    <w:p w:rsidR="00365C36" w:rsidRDefault="007C6453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365C36" w:rsidRDefault="007C6453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365C36" w:rsidRPr="007C6453" w:rsidRDefault="007C6453">
      <w:pPr>
        <w:autoSpaceDE w:val="0"/>
        <w:autoSpaceDN w:val="0"/>
        <w:spacing w:before="166" w:after="0" w:line="230" w:lineRule="auto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Вигасин А.А., Годер Г.И., Свенцицкая И.С.; под редакцией Искендерова А.А. Всеобщая история.</w:t>
      </w:r>
    </w:p>
    <w:p w:rsidR="00365C36" w:rsidRPr="007C6453" w:rsidRDefault="007C6453">
      <w:pPr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История Древнего мира.5 кл. Издательство «Просвещение»; </w:t>
      </w:r>
      <w:r w:rsidRPr="007C6453">
        <w:rPr>
          <w:lang w:val="ru-RU"/>
        </w:rPr>
        <w:br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Никишин В.О., Стрелков А.В., Томашевич О.В., Михайловский Ф.А.; под редакцией Карпова С.П.</w:t>
      </w:r>
    </w:p>
    <w:p w:rsidR="00365C36" w:rsidRPr="007C6453" w:rsidRDefault="007C6453">
      <w:pPr>
        <w:autoSpaceDE w:val="0"/>
        <w:autoSpaceDN w:val="0"/>
        <w:spacing w:before="70" w:after="0" w:line="262" w:lineRule="auto"/>
        <w:ind w:right="2160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Всеобщая история. История Древнего мира. 5 кл. ООО «Русское слово-учебник»; Введите свой вариант:</w:t>
      </w:r>
    </w:p>
    <w:p w:rsidR="00365C36" w:rsidRPr="007C6453" w:rsidRDefault="007C6453">
      <w:pPr>
        <w:autoSpaceDE w:val="0"/>
        <w:autoSpaceDN w:val="0"/>
        <w:spacing w:before="262" w:after="0" w:line="230" w:lineRule="auto"/>
        <w:rPr>
          <w:lang w:val="ru-RU"/>
        </w:rPr>
      </w:pPr>
      <w:r w:rsidRPr="007C6453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365C36" w:rsidRPr="007C6453" w:rsidRDefault="007C6453">
      <w:pPr>
        <w:autoSpaceDE w:val="0"/>
        <w:autoSpaceDN w:val="0"/>
        <w:spacing w:before="168" w:after="0" w:line="230" w:lineRule="auto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1. Методическое пособие к учебнику В.О. Никишина, А.В. Стрелкова, О.В. Томашевич, Ф.А.</w:t>
      </w:r>
    </w:p>
    <w:p w:rsidR="00365C36" w:rsidRPr="007C6453" w:rsidRDefault="007C6453">
      <w:pPr>
        <w:autoSpaceDE w:val="0"/>
        <w:autoSpaceDN w:val="0"/>
        <w:spacing w:before="72" w:after="0" w:line="286" w:lineRule="auto"/>
        <w:ind w:right="144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Михайловского, под ред. С.П. Карпова «Всеобщая история. История Древнего мира» для 5 класса общеобразовательных организаций </w:t>
      </w:r>
      <w:r w:rsidRPr="007C6453">
        <w:rPr>
          <w:lang w:val="ru-RU"/>
        </w:rPr>
        <w:br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Автор: Ф.А. Михайловский </w:t>
      </w:r>
      <w:r w:rsidRPr="007C6453">
        <w:rPr>
          <w:lang w:val="ru-RU"/>
        </w:rPr>
        <w:br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2. Дидактические материалы (оценочные листы по истории Древнего мира к учебнику Всеобщая история. История Древнего мира/ Ф.А.Михайловский)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urok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categories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/8/</w:t>
      </w:r>
      <w:r>
        <w:rPr>
          <w:rFonts w:ascii="Times New Roman" w:eastAsia="Times New Roman" w:hAnsi="Times New Roman"/>
          <w:color w:val="000000"/>
          <w:sz w:val="24"/>
        </w:rPr>
        <w:t>articles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/13878 3.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files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dlrstore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/4</w:t>
      </w:r>
      <w:r>
        <w:rPr>
          <w:rFonts w:ascii="Times New Roman" w:eastAsia="Times New Roman" w:hAnsi="Times New Roman"/>
          <w:color w:val="000000"/>
          <w:sz w:val="24"/>
        </w:rPr>
        <w:t>b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661375-8</w:t>
      </w:r>
      <w:r>
        <w:rPr>
          <w:rFonts w:ascii="Times New Roman" w:eastAsia="Times New Roman" w:hAnsi="Times New Roman"/>
          <w:color w:val="000000"/>
          <w:sz w:val="24"/>
        </w:rPr>
        <w:t>da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4-4326-9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8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b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8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9</w:t>
      </w:r>
      <w:r>
        <w:rPr>
          <w:rFonts w:ascii="Times New Roman" w:eastAsia="Times New Roman" w:hAnsi="Times New Roman"/>
          <w:color w:val="000000"/>
          <w:sz w:val="24"/>
        </w:rPr>
        <w:t>e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8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7904</w:t>
      </w:r>
      <w:r>
        <w:rPr>
          <w:rFonts w:ascii="Times New Roman" w:eastAsia="Times New Roman" w:hAnsi="Times New Roman"/>
          <w:color w:val="000000"/>
          <w:sz w:val="24"/>
        </w:rPr>
        <w:t>b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method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 4. </w:t>
      </w:r>
      <w:r>
        <w:rPr>
          <w:rFonts w:ascii="Times New Roman" w:eastAsia="Times New Roman" w:hAnsi="Times New Roman"/>
          <w:color w:val="000000"/>
          <w:sz w:val="24"/>
        </w:rPr>
        <w:t>Ar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афонов С.В. Схемы по всеобщей истории. 5 кл.: к учебнику Ф.А Михайловского «История Древнего мира». М.: Русское слово, 2005-23 с.</w:t>
      </w:r>
    </w:p>
    <w:p w:rsidR="00365C36" w:rsidRPr="007C6453" w:rsidRDefault="007C6453">
      <w:pPr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5. Эллада (</w:t>
      </w:r>
      <w:r>
        <w:rPr>
          <w:rFonts w:ascii="Times New Roman" w:eastAsia="Times New Roman" w:hAnsi="Times New Roman"/>
          <w:color w:val="000000"/>
          <w:sz w:val="24"/>
        </w:rPr>
        <w:t>htt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р://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е1</w:t>
      </w:r>
      <w:r>
        <w:rPr>
          <w:rFonts w:ascii="Times New Roman" w:eastAsia="Times New Roman" w:hAnsi="Times New Roman"/>
          <w:color w:val="000000"/>
          <w:sz w:val="24"/>
        </w:rPr>
        <w:t>l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а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r>
        <w:rPr>
          <w:rFonts w:ascii="Times New Roman" w:eastAsia="Times New Roman" w:hAnsi="Times New Roman"/>
          <w:color w:val="000000"/>
          <w:sz w:val="24"/>
        </w:rPr>
        <w:t>s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.г</w:t>
      </w:r>
      <w:r>
        <w:rPr>
          <w:rFonts w:ascii="Times New Roman" w:eastAsia="Times New Roman" w:hAnsi="Times New Roman"/>
          <w:color w:val="000000"/>
          <w:sz w:val="24"/>
        </w:rPr>
        <w:t>u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) снабжена алфавитным Указателем и содержит более 500 иллюстраций к древнегреческим мифам.</w:t>
      </w:r>
    </w:p>
    <w:p w:rsidR="00365C36" w:rsidRPr="007C6453" w:rsidRDefault="007C6453">
      <w:pPr>
        <w:autoSpaceDE w:val="0"/>
        <w:autoSpaceDN w:val="0"/>
        <w:spacing w:before="70" w:after="0"/>
        <w:ind w:right="432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6. Античная мифология (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mythology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sgu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mythology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ant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htm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) предполагает не только изучение материала, но и возможность </w:t>
      </w:r>
      <w:r>
        <w:rPr>
          <w:rFonts w:ascii="Times New Roman" w:eastAsia="Times New Roman" w:hAnsi="Times New Roman"/>
          <w:color w:val="000000"/>
          <w:sz w:val="24"/>
        </w:rPr>
        <w:t>on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line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 тестирования, а Мифология (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mifologia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cjb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) содержит статьи, очерки, библиографию, произведения классиков, рисунки в «мифологическом»стиле, рецензии на книги (научные и художественные), тексты песен, статьи по музыке и т.д</w:t>
      </w:r>
    </w:p>
    <w:p w:rsidR="00365C36" w:rsidRPr="007C6453" w:rsidRDefault="007C6453">
      <w:pPr>
        <w:autoSpaceDE w:val="0"/>
        <w:autoSpaceDN w:val="0"/>
        <w:spacing w:before="262" w:after="0" w:line="230" w:lineRule="auto"/>
        <w:rPr>
          <w:lang w:val="ru-RU"/>
        </w:rPr>
      </w:pPr>
      <w:r w:rsidRPr="007C6453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365C36" w:rsidRPr="007C6453" w:rsidRDefault="007C6453">
      <w:pPr>
        <w:autoSpaceDE w:val="0"/>
        <w:autoSpaceDN w:val="0"/>
        <w:spacing w:before="166" w:after="0" w:line="262" w:lineRule="auto"/>
        <w:ind w:right="676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/3/5/ </w:t>
      </w:r>
      <w:r w:rsidRPr="007C6453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365C36" w:rsidRPr="007C6453" w:rsidRDefault="00365C36">
      <w:pPr>
        <w:rPr>
          <w:lang w:val="ru-RU"/>
        </w:rPr>
        <w:sectPr w:rsidR="00365C36" w:rsidRPr="007C6453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65C36" w:rsidRPr="007C6453" w:rsidRDefault="00365C36">
      <w:pPr>
        <w:autoSpaceDE w:val="0"/>
        <w:autoSpaceDN w:val="0"/>
        <w:spacing w:after="78" w:line="220" w:lineRule="exact"/>
        <w:rPr>
          <w:lang w:val="ru-RU"/>
        </w:rPr>
      </w:pPr>
    </w:p>
    <w:p w:rsidR="00365C36" w:rsidRPr="007C6453" w:rsidRDefault="007C6453">
      <w:pPr>
        <w:autoSpaceDE w:val="0"/>
        <w:autoSpaceDN w:val="0"/>
        <w:spacing w:after="0" w:line="230" w:lineRule="auto"/>
        <w:rPr>
          <w:lang w:val="ru-RU"/>
        </w:rPr>
      </w:pPr>
      <w:r w:rsidRPr="007C6453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365C36" w:rsidRPr="007C6453" w:rsidRDefault="007C6453">
      <w:pPr>
        <w:autoSpaceDE w:val="0"/>
        <w:autoSpaceDN w:val="0"/>
        <w:spacing w:before="346" w:after="0" w:line="230" w:lineRule="auto"/>
        <w:rPr>
          <w:lang w:val="ru-RU"/>
        </w:rPr>
      </w:pPr>
      <w:r w:rsidRPr="007C6453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365C36" w:rsidRPr="007C6453" w:rsidRDefault="007C6453">
      <w:pPr>
        <w:autoSpaceDE w:val="0"/>
        <w:autoSpaceDN w:val="0"/>
        <w:spacing w:before="166" w:after="0" w:line="283" w:lineRule="auto"/>
        <w:ind w:right="5760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1. Учебные карты </w:t>
      </w:r>
      <w:r w:rsidRPr="007C6453">
        <w:rPr>
          <w:lang w:val="ru-RU"/>
        </w:rPr>
        <w:br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2. Печатные пособия раздаточные </w:t>
      </w:r>
      <w:r w:rsidRPr="007C6453">
        <w:rPr>
          <w:lang w:val="ru-RU"/>
        </w:rPr>
        <w:br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3.Печатные демонстрационные пособия </w:t>
      </w:r>
      <w:r w:rsidRPr="007C6453">
        <w:rPr>
          <w:lang w:val="ru-RU"/>
        </w:rPr>
        <w:br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4.</w:t>
      </w:r>
      <w:r>
        <w:rPr>
          <w:rFonts w:ascii="Times New Roman" w:eastAsia="Times New Roman" w:hAnsi="Times New Roman"/>
          <w:color w:val="000000"/>
          <w:sz w:val="24"/>
        </w:rPr>
        <w:t>DVD</w:t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-фильмы </w:t>
      </w:r>
      <w:r w:rsidRPr="007C6453">
        <w:rPr>
          <w:lang w:val="ru-RU"/>
        </w:rPr>
        <w:br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5.Компакт-диски </w:t>
      </w:r>
      <w:r w:rsidRPr="007C6453">
        <w:rPr>
          <w:lang w:val="ru-RU"/>
        </w:rPr>
        <w:br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 xml:space="preserve">6.Интерактивные пособия </w:t>
      </w:r>
      <w:r w:rsidRPr="007C6453">
        <w:rPr>
          <w:lang w:val="ru-RU"/>
        </w:rPr>
        <w:br/>
      </w: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7.Комплекты карт, атласы по истории 5 класс.</w:t>
      </w:r>
    </w:p>
    <w:p w:rsidR="00365C36" w:rsidRPr="007C6453" w:rsidRDefault="007C6453">
      <w:pPr>
        <w:autoSpaceDE w:val="0"/>
        <w:autoSpaceDN w:val="0"/>
        <w:spacing w:before="72" w:after="0" w:line="230" w:lineRule="auto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8.Общее и вспомогательное оборудование для кабинета</w:t>
      </w:r>
    </w:p>
    <w:p w:rsidR="00365C36" w:rsidRPr="007C6453" w:rsidRDefault="007C6453">
      <w:pPr>
        <w:autoSpaceDE w:val="0"/>
        <w:autoSpaceDN w:val="0"/>
        <w:spacing w:before="264" w:after="0" w:line="230" w:lineRule="auto"/>
        <w:rPr>
          <w:lang w:val="ru-RU"/>
        </w:rPr>
      </w:pPr>
      <w:r w:rsidRPr="007C6453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365C36" w:rsidRPr="007C6453" w:rsidRDefault="007C6453">
      <w:pPr>
        <w:autoSpaceDE w:val="0"/>
        <w:autoSpaceDN w:val="0"/>
        <w:spacing w:before="166" w:after="0" w:line="230" w:lineRule="auto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1. Классная магнитная доска.</w:t>
      </w:r>
    </w:p>
    <w:p w:rsidR="00365C36" w:rsidRPr="007C6453" w:rsidRDefault="007C6453">
      <w:pPr>
        <w:autoSpaceDE w:val="0"/>
        <w:autoSpaceDN w:val="0"/>
        <w:spacing w:before="70" w:after="0" w:line="230" w:lineRule="auto"/>
        <w:rPr>
          <w:lang w:val="ru-RU"/>
        </w:rPr>
      </w:pPr>
      <w:r w:rsidRPr="007C6453">
        <w:rPr>
          <w:rFonts w:ascii="Times New Roman" w:eastAsia="Times New Roman" w:hAnsi="Times New Roman"/>
          <w:color w:val="000000"/>
          <w:sz w:val="24"/>
          <w:lang w:val="ru-RU"/>
        </w:rPr>
        <w:t>2. Настенная доска с приспособлением для крепления картинок.</w:t>
      </w:r>
    </w:p>
    <w:p w:rsidR="00365C36" w:rsidRDefault="007C6453">
      <w:pPr>
        <w:autoSpaceDE w:val="0"/>
        <w:autoSpaceDN w:val="0"/>
        <w:spacing w:before="70" w:after="0"/>
        <w:ind w:right="7920"/>
      </w:pPr>
      <w:r>
        <w:rPr>
          <w:rFonts w:ascii="Times New Roman" w:eastAsia="Times New Roman" w:hAnsi="Times New Roman"/>
          <w:color w:val="000000"/>
          <w:sz w:val="24"/>
        </w:rPr>
        <w:t xml:space="preserve">3. Колонки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4. Компьютер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5. Проектор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6. Раздаточный материал</w:t>
      </w:r>
    </w:p>
    <w:p w:rsidR="00365C36" w:rsidRDefault="00365C36">
      <w:pPr>
        <w:sectPr w:rsidR="00365C3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C6453" w:rsidRDefault="007C6453"/>
    <w:sectPr w:rsidR="007C6453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45B1E"/>
    <w:rsid w:val="0029639D"/>
    <w:rsid w:val="00326F90"/>
    <w:rsid w:val="00365C36"/>
    <w:rsid w:val="007C6453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6E2F99"/>
  <w14:defaultImageDpi w14:val="300"/>
  <w15:docId w15:val="{96A5A988-6222-4CC8-8C02-1493F3623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7C64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7C64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EB98FBE-6896-4087-ABE1-7D2A0CC26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7464</Words>
  <Characters>42551</Characters>
  <Application>Microsoft Office Word</Application>
  <DocSecurity>0</DocSecurity>
  <Lines>354</Lines>
  <Paragraphs>99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49916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евгений</cp:lastModifiedBy>
  <cp:revision>2</cp:revision>
  <cp:lastPrinted>2022-12-23T06:17:00Z</cp:lastPrinted>
  <dcterms:created xsi:type="dcterms:W3CDTF">2022-12-23T07:43:00Z</dcterms:created>
  <dcterms:modified xsi:type="dcterms:W3CDTF">2022-12-23T07:43:00Z</dcterms:modified>
  <cp:category/>
</cp:coreProperties>
</file>